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4F" w:rsidRPr="005B5D04"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5B5D04">
        <w:rPr>
          <w:rFonts w:ascii="Times New Roman" w:eastAsiaTheme="minorEastAsia" w:hAnsi="Times New Roman" w:cs="Times New Roman"/>
          <w:b/>
          <w:bCs/>
          <w:sz w:val="28"/>
          <w:szCs w:val="28"/>
          <w:lang w:eastAsia="ru-RU"/>
        </w:rPr>
        <w:t>ДОГОВОР</w:t>
      </w:r>
    </w:p>
    <w:p w:rsidR="00F53D4F" w:rsidRPr="005B5D04"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5B5D04">
        <w:rPr>
          <w:rFonts w:ascii="Times New Roman" w:eastAsiaTheme="minorEastAsia" w:hAnsi="Times New Roman" w:cs="Times New Roman"/>
          <w:b/>
          <w:bCs/>
          <w:sz w:val="28"/>
          <w:szCs w:val="28"/>
          <w:lang w:eastAsia="ru-RU"/>
        </w:rPr>
        <w:t xml:space="preserve">на оказание охранных услуг </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5B5D04"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г. Сыктывкар </w:t>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t xml:space="preserve">           </w:t>
      </w:r>
      <w:r w:rsidR="00F53D4F" w:rsidRPr="005B5D04">
        <w:rPr>
          <w:rFonts w:ascii="Times New Roman" w:eastAsiaTheme="minorEastAsia" w:hAnsi="Times New Roman" w:cs="Times New Roman"/>
          <w:sz w:val="28"/>
          <w:szCs w:val="28"/>
          <w:lang w:eastAsia="ru-RU"/>
        </w:rPr>
        <w:t xml:space="preserve">   «___»_____________2025 г.</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bCs/>
          <w:sz w:val="28"/>
          <w:szCs w:val="28"/>
          <w:lang w:eastAsia="ru-RU"/>
        </w:rPr>
        <w:t>Акционерное общество «Коми энергосбытовая компания» (АО «Коми энергосбытовая компания»),</w:t>
      </w:r>
      <w:r w:rsidRPr="005B5D04">
        <w:rPr>
          <w:rFonts w:ascii="Times New Roman" w:eastAsiaTheme="minorEastAsia" w:hAnsi="Times New Roman" w:cs="Times New Roman"/>
          <w:sz w:val="28"/>
          <w:szCs w:val="28"/>
          <w:lang w:eastAsia="ru-RU"/>
        </w:rPr>
        <w:t xml:space="preserve"> именуемое в дальнейшем </w:t>
      </w:r>
      <w:r w:rsidRPr="005B5D04">
        <w:rPr>
          <w:rFonts w:ascii="Times New Roman" w:eastAsiaTheme="minorEastAsia" w:hAnsi="Times New Roman" w:cs="Times New Roman"/>
          <w:b/>
          <w:sz w:val="28"/>
          <w:szCs w:val="28"/>
          <w:lang w:eastAsia="ru-RU"/>
        </w:rPr>
        <w:t>«Заказчик»</w:t>
      </w:r>
      <w:r w:rsidRPr="005B5D04">
        <w:rPr>
          <w:rFonts w:ascii="Times New Roman" w:eastAsiaTheme="minorEastAsia" w:hAnsi="Times New Roman" w:cs="Times New Roman"/>
          <w:sz w:val="28"/>
          <w:szCs w:val="28"/>
          <w:lang w:eastAsia="ru-RU"/>
        </w:rPr>
        <w:t xml:space="preserve">, в лице Генерального директора </w:t>
      </w:r>
      <w:r w:rsidRPr="005B5D04">
        <w:rPr>
          <w:rFonts w:ascii="Times New Roman" w:eastAsiaTheme="minorEastAsia" w:hAnsi="Times New Roman" w:cs="Times New Roman"/>
          <w:b/>
          <w:sz w:val="28"/>
          <w:szCs w:val="28"/>
          <w:lang w:eastAsia="ru-RU"/>
        </w:rPr>
        <w:t>Борисовой Елены Николаевны</w:t>
      </w:r>
      <w:r w:rsidRPr="005B5D04">
        <w:rPr>
          <w:rFonts w:ascii="Times New Roman" w:eastAsiaTheme="minorEastAsia" w:hAnsi="Times New Roman" w:cs="Times New Roman"/>
          <w:sz w:val="28"/>
          <w:szCs w:val="28"/>
          <w:lang w:eastAsia="ru-RU"/>
        </w:rPr>
        <w:t>, действующей на основании Устава Общества, с одной стороны, и</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bCs/>
          <w:sz w:val="28"/>
          <w:szCs w:val="28"/>
          <w:lang w:eastAsia="ru-RU"/>
        </w:rPr>
        <w:t>____________________________________(______________),</w:t>
      </w:r>
      <w:r w:rsidRPr="005B5D04">
        <w:rPr>
          <w:rFonts w:ascii="Times New Roman" w:eastAsiaTheme="minorEastAsia" w:hAnsi="Times New Roman" w:cs="Times New Roman"/>
          <w:sz w:val="28"/>
          <w:szCs w:val="28"/>
          <w:lang w:eastAsia="ru-RU"/>
        </w:rPr>
        <w:t xml:space="preserve"> именуемое в дальнейшем </w:t>
      </w:r>
      <w:r w:rsidRPr="005B5D04">
        <w:rPr>
          <w:rFonts w:ascii="Times New Roman" w:eastAsiaTheme="minorEastAsia" w:hAnsi="Times New Roman" w:cs="Times New Roman"/>
          <w:b/>
          <w:sz w:val="28"/>
          <w:szCs w:val="28"/>
          <w:lang w:eastAsia="ru-RU"/>
        </w:rPr>
        <w:t>«Исполнитель»</w:t>
      </w:r>
      <w:r w:rsidRPr="005B5D04">
        <w:rPr>
          <w:rFonts w:ascii="Times New Roman" w:eastAsiaTheme="minorEastAsia" w:hAnsi="Times New Roman" w:cs="Times New Roman"/>
          <w:sz w:val="28"/>
          <w:szCs w:val="28"/>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Предмет Договора</w:t>
      </w:r>
    </w:p>
    <w:p w:rsidR="00F53D4F" w:rsidRPr="005B5D04" w:rsidRDefault="00F53D4F" w:rsidP="00F53D4F">
      <w:pPr>
        <w:numPr>
          <w:ilvl w:val="1"/>
          <w:numId w:val="5"/>
        </w:numPr>
        <w:tabs>
          <w:tab w:val="clear" w:pos="1866"/>
          <w:tab w:val="num" w:pos="0"/>
          <w:tab w:val="num" w:pos="709"/>
        </w:tabs>
        <w:spacing w:after="0" w:line="240" w:lineRule="auto"/>
        <w:ind w:right="-122"/>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F53D4F" w:rsidRPr="005B5D04" w:rsidRDefault="00F53D4F" w:rsidP="00F53D4F">
      <w:pPr>
        <w:numPr>
          <w:ilvl w:val="1"/>
          <w:numId w:val="5"/>
        </w:numPr>
        <w:tabs>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F53D4F" w:rsidRPr="005B5D04" w:rsidRDefault="00F53D4F" w:rsidP="00F53D4F">
      <w:pPr>
        <w:numPr>
          <w:ilvl w:val="1"/>
          <w:numId w:val="5"/>
        </w:numPr>
        <w:tabs>
          <w:tab w:val="clear" w:pos="1866"/>
          <w:tab w:val="num" w:pos="709"/>
        </w:tabs>
        <w:spacing w:after="0" w:line="240" w:lineRule="auto"/>
        <w:ind w:right="-122"/>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Целью оказания Услуг по настоящему Договору является: </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сохранность объектов Заказчика;</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сохранность материальных ценностей;</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организация и обеспечение работы пропускного бюро и внутриобъектового режима;</w:t>
      </w:r>
    </w:p>
    <w:p w:rsidR="00F53D4F" w:rsidRPr="005B5D04" w:rsidRDefault="00F53D4F" w:rsidP="00F53D4F">
      <w:pPr>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обеспечение пропускного и внутриобъектового режима на охраняемых объектах;</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w:t>
      </w:r>
      <w:r w:rsidRPr="005B5D04">
        <w:rPr>
          <w:rFonts w:ascii="Times New Roman" w:eastAsiaTheme="minorEastAsia" w:hAnsi="Times New Roman" w:cs="Times New Roman"/>
          <w:sz w:val="28"/>
          <w:szCs w:val="28"/>
          <w:lang w:eastAsia="ru-RU"/>
        </w:rPr>
        <w:t xml:space="preserve"> предупреждение и пресечение преступлений и административных правонарушений на охраняемых объектах;</w:t>
      </w:r>
    </w:p>
    <w:p w:rsidR="00F53D4F" w:rsidRPr="005B5D04"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5B5D04">
        <w:rPr>
          <w:rFonts w:ascii="Times New Roman" w:eastAsia="Microsoft Sans Serif" w:hAnsi="Times New Roman" w:cs="Times New Roman"/>
          <w:color w:val="000000"/>
          <w:sz w:val="28"/>
          <w:szCs w:val="28"/>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F53D4F" w:rsidRPr="005B5D04"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5B5D04">
        <w:rPr>
          <w:rFonts w:ascii="Times New Roman" w:eastAsia="Microsoft Sans Serif" w:hAnsi="Times New Roman" w:cs="Times New Roman"/>
          <w:color w:val="000000"/>
          <w:sz w:val="28"/>
          <w:szCs w:val="28"/>
          <w:lang w:eastAsia="ru-RU"/>
        </w:rPr>
        <w:t>- и исполнение других, предусмотренных настоящим Договором услуг и действий.</w:t>
      </w:r>
    </w:p>
    <w:p w:rsidR="006E0C89" w:rsidRPr="005B5D04" w:rsidRDefault="00F53D4F" w:rsidP="006E0C89">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Услуги по настоящему Договору оказываются для </w:t>
      </w:r>
      <w:r w:rsidR="006E0C89" w:rsidRPr="005B5D04">
        <w:rPr>
          <w:rFonts w:ascii="Times New Roman" w:hAnsi="Times New Roman" w:cs="Times New Roman"/>
          <w:b/>
          <w:sz w:val="28"/>
          <w:szCs w:val="28"/>
          <w:u w:val="single"/>
        </w:rPr>
        <w:t>Аппарата управления и Центрального филиала АО «Коми энергосбытовая компания»</w:t>
      </w:r>
      <w:r w:rsidR="006E0C89" w:rsidRPr="005B5D04">
        <w:rPr>
          <w:rFonts w:ascii="Times New Roman" w:hAnsi="Times New Roman" w:cs="Times New Roman"/>
          <w:sz w:val="28"/>
          <w:szCs w:val="28"/>
          <w:u w:val="single"/>
        </w:rPr>
        <w:t>.</w:t>
      </w:r>
    </w:p>
    <w:p w:rsidR="00F53D4F" w:rsidRPr="005B5D04" w:rsidRDefault="00F53D4F" w:rsidP="0025106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eastAsia="Times New Roman" w:hAnsi="Times New Roman" w:cs="Times New Roman"/>
          <w:sz w:val="28"/>
          <w:szCs w:val="28"/>
        </w:rPr>
        <w:t>Предусмотренные настоящим Договором Услуги оказываются в полном</w:t>
      </w:r>
      <w:r w:rsidR="006E0C89" w:rsidRPr="005B5D04">
        <w:rPr>
          <w:rFonts w:ascii="Times New Roman" w:eastAsia="Times New Roman" w:hAnsi="Times New Roman" w:cs="Times New Roman"/>
          <w:sz w:val="28"/>
          <w:szCs w:val="28"/>
        </w:rPr>
        <w:t xml:space="preserve"> </w:t>
      </w:r>
      <w:r w:rsidRPr="005B5D04">
        <w:rPr>
          <w:rFonts w:ascii="Times New Roman" w:eastAsia="Times New Roman" w:hAnsi="Times New Roman" w:cs="Times New Roman"/>
          <w:sz w:val="28"/>
          <w:szCs w:val="28"/>
        </w:rPr>
        <w:t xml:space="preserve">соответствии с требованиями, указанными в Техническом задании </w:t>
      </w:r>
      <w:r w:rsidRPr="005B5D04">
        <w:rPr>
          <w:rFonts w:ascii="Times New Roman" w:hAnsi="Times New Roman" w:cs="Times New Roman"/>
          <w:sz w:val="28"/>
          <w:szCs w:val="28"/>
        </w:rPr>
        <w:t xml:space="preserve">(Приложение № 2 к Договору) и действующим законодательством РФ. </w:t>
      </w:r>
    </w:p>
    <w:p w:rsidR="00F53D4F" w:rsidRPr="005B5D04" w:rsidRDefault="00F53D4F" w:rsidP="00F53D4F">
      <w:pPr>
        <w:numPr>
          <w:ilvl w:val="1"/>
          <w:numId w:val="5"/>
        </w:numPr>
        <w:tabs>
          <w:tab w:val="clear" w:pos="1866"/>
          <w:tab w:val="num" w:pos="709"/>
        </w:tabs>
        <w:spacing w:after="20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В случае исключения каких-либо Услуг из объема, предусмотренного в Задании (Приложение № 2 к Договору) изменения вносятся Заказчиком в </w:t>
      </w:r>
      <w:r w:rsidRPr="005B5D04">
        <w:rPr>
          <w:rFonts w:ascii="Times New Roman" w:eastAsia="Times New Roman" w:hAnsi="Times New Roman" w:cs="Times New Roman"/>
          <w:sz w:val="28"/>
          <w:szCs w:val="28"/>
          <w:lang w:eastAsia="ru-RU"/>
        </w:rPr>
        <w:lastRenderedPageBreak/>
        <w:t>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F53D4F" w:rsidRPr="005B5D04" w:rsidRDefault="00F53D4F" w:rsidP="00F53D4F">
      <w:pPr>
        <w:numPr>
          <w:ilvl w:val="1"/>
          <w:numId w:val="5"/>
        </w:numPr>
        <w:tabs>
          <w:tab w:val="clear" w:pos="1866"/>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F53D4F" w:rsidRPr="005B5D04" w:rsidRDefault="00F53D4F" w:rsidP="00F53D4F">
      <w:pPr>
        <w:numPr>
          <w:ilvl w:val="1"/>
          <w:numId w:val="5"/>
        </w:numPr>
        <w:tabs>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Услуги должны быть оказаны Исполнителем лично. </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heme="minorEastAsia" w:hAnsi="Times New Roman" w:cs="Times New Roman"/>
          <w:sz w:val="28"/>
          <w:szCs w:val="28"/>
          <w:lang w:eastAsia="ru-RU"/>
        </w:rPr>
        <w:t>Оказание услуг по охране объектов осуществляется только штатными работниками</w:t>
      </w:r>
      <w:r w:rsidRPr="005B5D04">
        <w:rPr>
          <w:rFonts w:ascii="Times New Roman" w:eastAsiaTheme="minorEastAsia" w:hAnsi="Times New Roman" w:cs="Times New Roman"/>
          <w:b/>
          <w:sz w:val="28"/>
          <w:szCs w:val="28"/>
          <w:lang w:eastAsia="ru-RU"/>
        </w:rPr>
        <w:t xml:space="preserve"> </w:t>
      </w:r>
      <w:r w:rsidRPr="005B5D04">
        <w:rPr>
          <w:rFonts w:ascii="Times New Roman" w:eastAsiaTheme="minorEastAsia" w:hAnsi="Times New Roman" w:cs="Times New Roman"/>
          <w:sz w:val="28"/>
          <w:szCs w:val="28"/>
          <w:lang w:eastAsia="ru-RU"/>
        </w:rPr>
        <w:t>Исполнителя.</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оказывает охранные услуги на основании лицензии № _____________ от ____________________, выданной _____________________________________________________. </w:t>
      </w:r>
    </w:p>
    <w:p w:rsidR="00F53D4F" w:rsidRPr="005B5D04" w:rsidRDefault="00F53D4F" w:rsidP="00F53D4F">
      <w:pPr>
        <w:numPr>
          <w:ilvl w:val="1"/>
          <w:numId w:val="5"/>
        </w:numPr>
        <w:tabs>
          <w:tab w:val="clear" w:pos="1866"/>
          <w:tab w:val="num" w:pos="709"/>
        </w:tabs>
        <w:spacing w:after="0" w:line="276" w:lineRule="auto"/>
        <w:contextualSpacing/>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Требование к наличию служебного оружия определяется техническим заданием.</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Цена Договора (Цена Услуг)</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0" w:name="_Ref325969766"/>
      <w:r w:rsidRPr="005B5D04">
        <w:rPr>
          <w:rFonts w:ascii="Times New Roman" w:eastAsiaTheme="minorEastAsia" w:hAnsi="Times New Roman" w:cs="Times New Roman"/>
          <w:sz w:val="28"/>
          <w:szCs w:val="28"/>
          <w:lang w:eastAsia="ru-RU"/>
        </w:rPr>
        <w:t xml:space="preserve">Цена (стоимость) подлежащих оказанию Услуг по настоящему Договору составляет </w:t>
      </w:r>
      <w:r w:rsidRPr="005B5D04">
        <w:rPr>
          <w:rFonts w:ascii="Times New Roman" w:eastAsiaTheme="minorEastAsia" w:hAnsi="Times New Roman" w:cs="Times New Roman"/>
          <w:i/>
          <w:sz w:val="28"/>
          <w:szCs w:val="28"/>
          <w:lang w:eastAsia="ru-RU"/>
        </w:rPr>
        <w:t>__[сумма числом без копеек]__ (____________</w:t>
      </w:r>
      <w:r w:rsidRPr="005B5D04">
        <w:rPr>
          <w:rFonts w:ascii="Times New Roman" w:eastAsiaTheme="minorEastAsia" w:hAnsi="Times New Roman" w:cs="Times New Roman"/>
          <w:i/>
          <w:sz w:val="28"/>
          <w:szCs w:val="28"/>
          <w:u w:val="single"/>
          <w:lang w:eastAsia="ru-RU"/>
        </w:rPr>
        <w:t>[Сумма прописью]</w:t>
      </w:r>
      <w:r w:rsidRPr="005B5D04">
        <w:rPr>
          <w:rFonts w:ascii="Times New Roman" w:eastAsiaTheme="minorEastAsia" w:hAnsi="Times New Roman" w:cs="Times New Roman"/>
          <w:i/>
          <w:sz w:val="28"/>
          <w:szCs w:val="28"/>
          <w:lang w:eastAsia="ru-RU"/>
        </w:rPr>
        <w:t>_____________)</w:t>
      </w:r>
      <w:r w:rsidRPr="005B5D04">
        <w:rPr>
          <w:rFonts w:ascii="Times New Roman" w:eastAsiaTheme="minorEastAsia" w:hAnsi="Times New Roman" w:cs="Times New Roman"/>
          <w:sz w:val="28"/>
          <w:szCs w:val="28"/>
          <w:lang w:eastAsia="ru-RU"/>
        </w:rPr>
        <w:t xml:space="preserve"> рублей ___ копеек, в том числе НДС (__%) –  </w:t>
      </w:r>
      <w:r w:rsidRPr="005B5D04">
        <w:rPr>
          <w:rFonts w:ascii="Times New Roman" w:eastAsiaTheme="minorEastAsia" w:hAnsi="Times New Roman" w:cs="Times New Roman"/>
          <w:i/>
          <w:sz w:val="28"/>
          <w:szCs w:val="28"/>
          <w:lang w:eastAsia="ru-RU"/>
        </w:rPr>
        <w:t>__</w:t>
      </w:r>
      <w:r w:rsidRPr="005B5D04">
        <w:rPr>
          <w:rFonts w:ascii="Times New Roman" w:eastAsiaTheme="minorEastAsia" w:hAnsi="Times New Roman" w:cs="Times New Roman"/>
          <w:i/>
          <w:sz w:val="28"/>
          <w:szCs w:val="28"/>
          <w:u w:val="single"/>
          <w:lang w:eastAsia="ru-RU"/>
        </w:rPr>
        <w:t>[сумма числом без копеек]</w:t>
      </w:r>
      <w:r w:rsidRPr="005B5D04">
        <w:rPr>
          <w:rFonts w:ascii="Times New Roman" w:eastAsiaTheme="minorEastAsia" w:hAnsi="Times New Roman" w:cs="Times New Roman"/>
          <w:i/>
          <w:sz w:val="28"/>
          <w:szCs w:val="28"/>
          <w:lang w:eastAsia="ru-RU"/>
        </w:rPr>
        <w:t>_ (_________</w:t>
      </w:r>
      <w:r w:rsidRPr="005B5D04">
        <w:rPr>
          <w:rFonts w:ascii="Times New Roman" w:eastAsiaTheme="minorEastAsia" w:hAnsi="Times New Roman" w:cs="Times New Roman"/>
          <w:i/>
          <w:sz w:val="28"/>
          <w:szCs w:val="28"/>
          <w:u w:val="single"/>
          <w:lang w:eastAsia="ru-RU"/>
        </w:rPr>
        <w:t>[Сумма прописью]</w:t>
      </w:r>
      <w:r w:rsidRPr="005B5D04">
        <w:rPr>
          <w:rFonts w:ascii="Times New Roman" w:eastAsiaTheme="minorEastAsia" w:hAnsi="Times New Roman" w:cs="Times New Roman"/>
          <w:i/>
          <w:sz w:val="28"/>
          <w:szCs w:val="28"/>
          <w:lang w:eastAsia="ru-RU"/>
        </w:rPr>
        <w:t>_________)</w:t>
      </w:r>
      <w:r w:rsidRPr="005B5D04">
        <w:rPr>
          <w:rFonts w:ascii="Times New Roman" w:eastAsiaTheme="minorEastAsia" w:hAnsi="Times New Roman" w:cs="Times New Roman"/>
          <w:sz w:val="28"/>
          <w:szCs w:val="28"/>
          <w:lang w:eastAsia="ru-RU"/>
        </w:rPr>
        <w:t xml:space="preserve"> рублей </w:t>
      </w:r>
      <w:r w:rsidR="0066637D">
        <w:rPr>
          <w:rFonts w:ascii="Times New Roman" w:eastAsiaTheme="minorEastAsia" w:hAnsi="Times New Roman" w:cs="Times New Roman"/>
          <w:sz w:val="28"/>
          <w:szCs w:val="28"/>
          <w:lang w:eastAsia="ru-RU"/>
        </w:rPr>
        <w:t>____</w:t>
      </w:r>
      <w:r w:rsidRPr="005B5D04">
        <w:rPr>
          <w:rFonts w:ascii="Times New Roman" w:eastAsiaTheme="minorEastAsia" w:hAnsi="Times New Roman" w:cs="Times New Roman"/>
          <w:sz w:val="28"/>
          <w:szCs w:val="28"/>
          <w:lang w:eastAsia="ru-RU"/>
        </w:rPr>
        <w:t xml:space="preserve"> копеек, далее по тексту «Цена Услуг» и определена в Расчете стоимости услуг (Приложение № 3 к Договору).</w:t>
      </w:r>
      <w:bookmarkEnd w:id="0"/>
      <w:r w:rsidRPr="005B5D04">
        <w:rPr>
          <w:rFonts w:ascii="Times New Roman" w:eastAsiaTheme="minorEastAsia" w:hAnsi="Times New Roman" w:cs="Times New Roman"/>
          <w:sz w:val="28"/>
          <w:szCs w:val="28"/>
          <w:lang w:eastAsia="ru-RU"/>
        </w:rPr>
        <w:t xml:space="preserve"> </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Цена Услуг включает накладные, командировочные расходы, транспортные расходы, компенсацию издержек Исполнителя </w:t>
      </w:r>
      <w:r w:rsidRPr="005B5D04">
        <w:rPr>
          <w:rFonts w:ascii="Times New Roman" w:eastAsia="Times New Roman" w:hAnsi="Times New Roman" w:cs="Times New Roman"/>
          <w:sz w:val="28"/>
          <w:szCs w:val="28"/>
          <w:lang w:eastAsia="ru-RU"/>
        </w:rPr>
        <w:t>связанных с исполнением обязательств по настоящему Договору</w:t>
      </w:r>
      <w:r w:rsidRPr="005B5D04">
        <w:rPr>
          <w:rFonts w:ascii="Times New Roman" w:eastAsiaTheme="minorEastAsia" w:hAnsi="Times New Roman" w:cs="Times New Roman"/>
          <w:sz w:val="28"/>
          <w:szCs w:val="28"/>
          <w:lang w:eastAsia="ru-RU"/>
        </w:rPr>
        <w:t xml:space="preserve"> и причитающееся ему вознаграждение.</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Цена Услуг является фиксированной (твердой) и изменению не подлежит за исключением случаев, предусмотренных Договором.</w:t>
      </w:r>
    </w:p>
    <w:p w:rsidR="00F53D4F" w:rsidRPr="005B5D04" w:rsidRDefault="00F53D4F" w:rsidP="00F53D4F">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020AA4" w:rsidRPr="005B5D04" w:rsidRDefault="00020AA4" w:rsidP="00020AA4">
      <w:pPr>
        <w:widowControl w:val="0"/>
        <w:tabs>
          <w:tab w:val="num" w:pos="144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2.5 </w:t>
      </w:r>
      <w:r w:rsidRPr="005B5D04">
        <w:rPr>
          <w:rFonts w:ascii="Times New Roman" w:hAnsi="Times New Roman" w:cs="Times New Roman"/>
          <w:sz w:val="28"/>
          <w:szCs w:val="28"/>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w:t>
      </w:r>
      <w:r w:rsidRPr="005B5D04">
        <w:rPr>
          <w:rFonts w:ascii="Times New Roman" w:hAnsi="Times New Roman" w:cs="Times New Roman"/>
          <w:sz w:val="28"/>
          <w:szCs w:val="28"/>
        </w:rPr>
        <w:lastRenderedPageBreak/>
        <w:t>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20AA4" w:rsidRPr="005B5D04" w:rsidRDefault="00020AA4" w:rsidP="00020AA4">
      <w:pPr>
        <w:widowControl w:val="0"/>
        <w:tabs>
          <w:tab w:val="num" w:pos="144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020AA4" w:rsidRPr="005B5D04" w:rsidRDefault="00020AA4" w:rsidP="00020AA4">
      <w:pPr>
        <w:widowControl w:val="0"/>
        <w:tabs>
          <w:tab w:val="num" w:pos="1440"/>
        </w:tabs>
        <w:autoSpaceDE w:val="0"/>
        <w:autoSpaceDN w:val="0"/>
        <w:adjustRightInd w:val="0"/>
        <w:spacing w:after="0" w:line="240" w:lineRule="auto"/>
        <w:ind w:left="1440"/>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sz w:val="28"/>
          <w:szCs w:val="28"/>
          <w:lang w:eastAsia="ru-RU"/>
        </w:rPr>
      </w:pPr>
      <w:r w:rsidRPr="005B5D04">
        <w:rPr>
          <w:rFonts w:ascii="Times New Roman" w:eastAsiaTheme="majorEastAsia" w:hAnsi="Times New Roman" w:cs="Times New Roman"/>
          <w:b/>
          <w:sz w:val="28"/>
          <w:szCs w:val="28"/>
          <w:lang w:eastAsia="ru-RU"/>
        </w:rPr>
        <w:t>Порядок расчетов</w:t>
      </w:r>
    </w:p>
    <w:p w:rsidR="00F53D4F" w:rsidRPr="005B5D04" w:rsidRDefault="00F53D4F" w:rsidP="00F53D4F">
      <w:pPr>
        <w:tabs>
          <w:tab w:val="left" w:pos="284"/>
          <w:tab w:val="left" w:pos="426"/>
        </w:tabs>
        <w:spacing w:after="0" w:line="240" w:lineRule="auto"/>
        <w:jc w:val="both"/>
        <w:rPr>
          <w:rFonts w:ascii="Times New Roman" w:eastAsiaTheme="minorEastAsia" w:hAnsi="Times New Roman" w:cs="Times New Roman"/>
          <w:sz w:val="28"/>
          <w:szCs w:val="28"/>
          <w:lang w:eastAsia="ru-RU"/>
        </w:rPr>
      </w:pPr>
    </w:p>
    <w:p w:rsidR="00F53D4F" w:rsidRPr="005B5D04" w:rsidRDefault="00F53D4F" w:rsidP="00F53D4F">
      <w:pPr>
        <w:pStyle w:val="afffa"/>
        <w:numPr>
          <w:ilvl w:val="1"/>
          <w:numId w:val="8"/>
        </w:numPr>
        <w:overflowPunct w:val="0"/>
        <w:autoSpaceDE w:val="0"/>
        <w:autoSpaceDN w:val="0"/>
        <w:spacing w:after="0" w:line="240" w:lineRule="auto"/>
        <w:jc w:val="both"/>
        <w:textAlignment w:val="baseline"/>
        <w:rPr>
          <w:rFonts w:ascii="Times New Roman" w:hAnsi="Times New Roman" w:cs="Times New Roman"/>
          <w:bCs/>
          <w:color w:val="000000"/>
          <w:sz w:val="28"/>
          <w:szCs w:val="28"/>
        </w:rPr>
      </w:pPr>
      <w:r w:rsidRPr="005B5D04">
        <w:rPr>
          <w:rFonts w:ascii="Times New Roman" w:hAnsi="Times New Roman" w:cs="Times New Roman"/>
          <w:bCs/>
          <w:color w:val="000000" w:themeColor="text1"/>
          <w:sz w:val="28"/>
          <w:szCs w:val="28"/>
        </w:rPr>
        <w:t xml:space="preserve">Расчет за оказанные Услуги производится </w:t>
      </w:r>
      <w:r w:rsidRPr="005B5D04">
        <w:rPr>
          <w:rFonts w:ascii="Times New Roman" w:hAnsi="Times New Roman" w:cs="Times New Roman"/>
          <w:color w:val="000000" w:themeColor="text1"/>
          <w:sz w:val="28"/>
          <w:szCs w:val="28"/>
        </w:rPr>
        <w:t>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5B5D04">
        <w:rPr>
          <w:rFonts w:ascii="Times New Roman" w:eastAsia="Times New Roman" w:hAnsi="Times New Roman" w:cs="Times New Roman"/>
          <w:i/>
          <w:sz w:val="28"/>
          <w:szCs w:val="28"/>
        </w:rPr>
        <w:t xml:space="preserve">. </w:t>
      </w:r>
    </w:p>
    <w:p w:rsidR="00F53D4F" w:rsidRPr="005B5D04"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hAnsi="Times New Roman" w:cs="Times New Roman"/>
          <w:color w:val="000000" w:themeColor="text1"/>
          <w:sz w:val="28"/>
          <w:szCs w:val="28"/>
        </w:rPr>
        <w:t>Счет-фактура выставляется Исполнителем в сроки и в соответствии с требованиями НК РФ</w:t>
      </w:r>
      <w:r w:rsidRPr="005B5D04">
        <w:rPr>
          <w:rFonts w:ascii="Times New Roman" w:eastAsia="Times New Roman" w:hAnsi="Times New Roman" w:cs="Times New Roman"/>
          <w:sz w:val="28"/>
          <w:szCs w:val="28"/>
        </w:rPr>
        <w:t>.</w:t>
      </w:r>
    </w:p>
    <w:p w:rsidR="00F53D4F" w:rsidRPr="005B5D04"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5B5D04">
        <w:rPr>
          <w:rFonts w:ascii="Times New Roman" w:hAnsi="Times New Roman" w:cs="Times New Roman"/>
          <w:sz w:val="28"/>
          <w:szCs w:val="28"/>
        </w:rPr>
        <w:t>списания денежных средств с корреспондентского счета Банка Заказчика (Плательщика)</w:t>
      </w:r>
      <w:r w:rsidRPr="005B5D04">
        <w:rPr>
          <w:rFonts w:ascii="Times New Roman" w:eastAsia="Times New Roman" w:hAnsi="Times New Roman" w:cs="Times New Roman"/>
          <w:sz w:val="28"/>
          <w:szCs w:val="28"/>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53D4F" w:rsidRPr="005B5D04" w:rsidRDefault="00F53D4F" w:rsidP="00F53D4F">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(УПД) и по предоставлению полного комплекта документов, для соответствующего платежа в соответствии с п. 3.1. Договора. </w:t>
      </w:r>
    </w:p>
    <w:p w:rsidR="00F53D4F" w:rsidRPr="005B5D04"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hAnsi="Times New Roman" w:cs="Times New Roman"/>
          <w:color w:val="000000"/>
          <w:sz w:val="28"/>
          <w:szCs w:val="28"/>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53D4F" w:rsidRPr="005B5D04"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Обязанности Исполнителя по предоставлению информации</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Исполнитель обязуется </w:t>
      </w:r>
      <w:r w:rsidRPr="005B5D04">
        <w:rPr>
          <w:rFonts w:ascii="Times New Roman" w:eastAsia="Times New Roman" w:hAnsi="Times New Roman" w:cs="Times New Roman"/>
          <w:i/>
          <w:sz w:val="28"/>
          <w:szCs w:val="28"/>
        </w:rPr>
        <w:t>в течение 10 дней по истечении месяца, в котором были оказаны Услуги/По запросам Заказчика</w:t>
      </w:r>
      <w:r w:rsidRPr="005B5D04">
        <w:rPr>
          <w:rFonts w:ascii="Times New Roman" w:eastAsia="Times New Roman" w:hAnsi="Times New Roman" w:cs="Times New Roman"/>
          <w:sz w:val="28"/>
          <w:szCs w:val="28"/>
        </w:rPr>
        <w:t>, предоставлять Заказчику следующую информацию:</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выписки из книги продаж с отражением счетов-фактур, выставленных в адрес Заказчика за отчетный период;</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lastRenderedPageBreak/>
        <w:t>- декларации по НДС, отражающие сведения счетов-фактур по операциям с Заказчиком, с отметкой налогового органа об их получении;</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Обязанности, указанные в п.3.6. Договора, сохраняются за Исполнителем после окончания срока действия Договора в отношении услуг, оказанных по Договору</w:t>
      </w:r>
    </w:p>
    <w:p w:rsidR="00F53D4F" w:rsidRPr="005B5D04" w:rsidRDefault="00F53D4F" w:rsidP="00F53D4F">
      <w:pPr>
        <w:pStyle w:val="afffa"/>
        <w:numPr>
          <w:ilvl w:val="2"/>
          <w:numId w:val="8"/>
        </w:numPr>
        <w:spacing w:after="0" w:line="240" w:lineRule="auto"/>
        <w:jc w:val="both"/>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53D4F" w:rsidRPr="005B5D04" w:rsidRDefault="00F53D4F" w:rsidP="00F53D4F">
      <w:pPr>
        <w:pStyle w:val="afffa"/>
        <w:numPr>
          <w:ilvl w:val="1"/>
          <w:numId w:val="8"/>
        </w:numPr>
        <w:spacing w:after="0" w:line="240" w:lineRule="auto"/>
        <w:jc w:val="both"/>
        <w:rPr>
          <w:rFonts w:ascii="Times New Roman" w:hAnsi="Times New Roman" w:cs="Times New Roman"/>
          <w:bCs/>
          <w:sz w:val="28"/>
          <w:szCs w:val="28"/>
        </w:rPr>
      </w:pPr>
      <w:r w:rsidRPr="005B5D04">
        <w:rPr>
          <w:rFonts w:ascii="Times New Roman" w:eastAsia="Times New Roman" w:hAnsi="Times New Roman" w:cs="Times New Roman"/>
          <w:sz w:val="28"/>
          <w:szCs w:val="28"/>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53D4F" w:rsidRPr="005B5D04" w:rsidRDefault="00F53D4F" w:rsidP="00F53D4F">
      <w:p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p>
    <w:p w:rsidR="00F53D4F" w:rsidRPr="005B5D04" w:rsidRDefault="00F53D4F" w:rsidP="00F53D4F">
      <w:pPr>
        <w:spacing w:after="0" w:line="240" w:lineRule="auto"/>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 xml:space="preserve"> </w:t>
      </w:r>
    </w:p>
    <w:p w:rsidR="00F53D4F" w:rsidRPr="005B5D04" w:rsidRDefault="00F53D4F" w:rsidP="00F53D4F">
      <w:pPr>
        <w:widowControl w:val="0"/>
        <w:numPr>
          <w:ilvl w:val="0"/>
          <w:numId w:val="5"/>
        </w:numPr>
        <w:tabs>
          <w:tab w:val="num"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Срок оказания Услуг</w:t>
      </w:r>
    </w:p>
    <w:p w:rsidR="00F53D4F" w:rsidRPr="005B5D04" w:rsidRDefault="00F53D4F" w:rsidP="00F53D4F">
      <w:pPr>
        <w:widowControl w:val="0"/>
        <w:numPr>
          <w:ilvl w:val="1"/>
          <w:numId w:val="5"/>
        </w:numPr>
        <w:tabs>
          <w:tab w:val="clear" w:pos="1866"/>
          <w:tab w:val="num"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Сроки оказания Услуг:</w:t>
      </w:r>
    </w:p>
    <w:p w:rsidR="00F53D4F" w:rsidRPr="005B5D04" w:rsidRDefault="00F53D4F" w:rsidP="00F53D4F">
      <w:pPr>
        <w:shd w:val="clear" w:color="auto" w:fill="FFFFFF"/>
        <w:tabs>
          <w:tab w:val="num" w:pos="851"/>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Общий срок оказания Услуг с «</w:t>
      </w:r>
      <w:r w:rsidR="006E0C89" w:rsidRPr="005B5D04">
        <w:rPr>
          <w:rFonts w:ascii="Times New Roman" w:hAnsi="Times New Roman" w:cs="Times New Roman"/>
          <w:sz w:val="28"/>
          <w:szCs w:val="28"/>
        </w:rPr>
        <w:t>01</w:t>
      </w:r>
      <w:r w:rsidRPr="005B5D04">
        <w:rPr>
          <w:rFonts w:ascii="Times New Roman" w:hAnsi="Times New Roman" w:cs="Times New Roman"/>
          <w:sz w:val="28"/>
          <w:szCs w:val="28"/>
        </w:rPr>
        <w:t xml:space="preserve">» </w:t>
      </w:r>
      <w:r w:rsidR="008276FC">
        <w:rPr>
          <w:rFonts w:ascii="Times New Roman" w:hAnsi="Times New Roman" w:cs="Times New Roman"/>
          <w:sz w:val="28"/>
          <w:szCs w:val="28"/>
        </w:rPr>
        <w:t>ноября</w:t>
      </w:r>
      <w:r w:rsidRPr="005B5D04">
        <w:rPr>
          <w:rFonts w:ascii="Times New Roman" w:hAnsi="Times New Roman" w:cs="Times New Roman"/>
          <w:sz w:val="28"/>
          <w:szCs w:val="28"/>
        </w:rPr>
        <w:t xml:space="preserve"> 2025 г.</w:t>
      </w:r>
      <w:r w:rsidRPr="005B5D04">
        <w:rPr>
          <w:rFonts w:ascii="Times New Roman" w:hAnsi="Times New Roman" w:cs="Times New Roman"/>
          <w:bCs/>
          <w:sz w:val="28"/>
          <w:szCs w:val="28"/>
        </w:rPr>
        <w:t xml:space="preserve"> </w:t>
      </w:r>
      <w:r w:rsidRPr="005B5D04">
        <w:rPr>
          <w:rFonts w:ascii="Times New Roman" w:hAnsi="Times New Roman" w:cs="Times New Roman"/>
          <w:sz w:val="28"/>
          <w:szCs w:val="28"/>
        </w:rPr>
        <w:t xml:space="preserve"> по «</w:t>
      </w:r>
      <w:r w:rsidR="006E0C89" w:rsidRPr="005B5D04">
        <w:rPr>
          <w:rFonts w:ascii="Times New Roman" w:hAnsi="Times New Roman" w:cs="Times New Roman"/>
          <w:sz w:val="28"/>
          <w:szCs w:val="28"/>
        </w:rPr>
        <w:t>3</w:t>
      </w:r>
      <w:r w:rsidR="008276FC">
        <w:rPr>
          <w:rFonts w:ascii="Times New Roman" w:hAnsi="Times New Roman" w:cs="Times New Roman"/>
          <w:sz w:val="28"/>
          <w:szCs w:val="28"/>
        </w:rPr>
        <w:t>1</w:t>
      </w:r>
      <w:r w:rsidRPr="005B5D04">
        <w:rPr>
          <w:rFonts w:ascii="Times New Roman" w:hAnsi="Times New Roman" w:cs="Times New Roman"/>
          <w:sz w:val="28"/>
          <w:szCs w:val="28"/>
        </w:rPr>
        <w:t xml:space="preserve">» </w:t>
      </w:r>
      <w:r w:rsidR="008276FC">
        <w:rPr>
          <w:rFonts w:ascii="Times New Roman" w:hAnsi="Times New Roman" w:cs="Times New Roman"/>
          <w:sz w:val="28"/>
          <w:szCs w:val="28"/>
        </w:rPr>
        <w:t>октября</w:t>
      </w:r>
      <w:r w:rsidRPr="005B5D04">
        <w:rPr>
          <w:rFonts w:ascii="Times New Roman" w:hAnsi="Times New Roman" w:cs="Times New Roman"/>
          <w:sz w:val="28"/>
          <w:szCs w:val="28"/>
        </w:rPr>
        <w:t xml:space="preserve"> 202</w:t>
      </w:r>
      <w:r w:rsidR="008276FC">
        <w:rPr>
          <w:rFonts w:ascii="Times New Roman" w:hAnsi="Times New Roman" w:cs="Times New Roman"/>
          <w:sz w:val="28"/>
          <w:szCs w:val="28"/>
        </w:rPr>
        <w:t>6</w:t>
      </w:r>
      <w:r w:rsidRPr="005B5D04">
        <w:rPr>
          <w:rFonts w:ascii="Times New Roman" w:hAnsi="Times New Roman" w:cs="Times New Roman"/>
          <w:sz w:val="28"/>
          <w:szCs w:val="28"/>
        </w:rPr>
        <w:t xml:space="preserve"> г</w:t>
      </w:r>
      <w:r w:rsidR="006E0C89" w:rsidRPr="005B5D04">
        <w:rPr>
          <w:rFonts w:ascii="Times New Roman" w:hAnsi="Times New Roman" w:cs="Times New Roman"/>
          <w:sz w:val="28"/>
          <w:szCs w:val="28"/>
        </w:rPr>
        <w:t>.</w:t>
      </w:r>
      <w:r w:rsidRPr="005B5D04">
        <w:rPr>
          <w:rFonts w:ascii="Times New Roman" w:hAnsi="Times New Roman" w:cs="Times New Roman"/>
          <w:sz w:val="28"/>
          <w:szCs w:val="28"/>
        </w:rPr>
        <w:t xml:space="preserve"> (включительно)</w:t>
      </w:r>
      <w:r w:rsidR="006E0C89" w:rsidRPr="005B5D04">
        <w:rPr>
          <w:rFonts w:ascii="Times New Roman" w:hAnsi="Times New Roman" w:cs="Times New Roman"/>
          <w:sz w:val="28"/>
          <w:szCs w:val="28"/>
        </w:rPr>
        <w:t>.</w:t>
      </w:r>
    </w:p>
    <w:p w:rsidR="00F53D4F" w:rsidRPr="005B5D04" w:rsidRDefault="00F53D4F" w:rsidP="00F53D4F">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F53D4F" w:rsidRPr="005B5D04" w:rsidRDefault="00F53D4F" w:rsidP="00F53D4F">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 2 к настоящему Договору).</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lastRenderedPageBreak/>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Порядок оказания Услуг. Приемка Оказанных Услуг</w:t>
      </w:r>
    </w:p>
    <w:p w:rsidR="00F53D4F" w:rsidRPr="005B5D04" w:rsidRDefault="00F53D4F" w:rsidP="00F53D4F">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Порядок Оказания Услуг:</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 xml:space="preserve">Взаимоотношения сторон по организации охраны Объекта регулируются </w:t>
      </w:r>
      <w:r w:rsidRPr="005B5D04">
        <w:rPr>
          <w:rFonts w:ascii="Times New Roman" w:eastAsiaTheme="minorEastAsia" w:hAnsi="Times New Roman" w:cs="Times New Roman"/>
          <w:sz w:val="28"/>
          <w:szCs w:val="28"/>
          <w:lang w:eastAsia="ru-RU"/>
        </w:rPr>
        <w:t xml:space="preserve">Законом РФ от 11.03.1992 (ред. от 28.12.2022) №2487-1 «О частной детективной и охранной деятельности в Российской Федерации», Федеральным законом от 13.12.1996 (ред. от 06.02.2023) №150-ФЗ «Об оружии», иными </w:t>
      </w:r>
      <w:r w:rsidRPr="005B5D04">
        <w:rPr>
          <w:rFonts w:ascii="Times New Roman" w:eastAsia="Microsoft Sans Serif" w:hAnsi="Times New Roman" w:cs="Times New Roman"/>
          <w:sz w:val="28"/>
          <w:szCs w:val="28"/>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F53D4F" w:rsidRPr="005B5D04" w:rsidRDefault="00F53D4F" w:rsidP="00F53D4F">
      <w:pPr>
        <w:pStyle w:val="afffa"/>
        <w:widowControl w:val="0"/>
        <w:numPr>
          <w:ilvl w:val="0"/>
          <w:numId w:val="13"/>
        </w:numPr>
        <w:spacing w:after="0" w:line="240" w:lineRule="auto"/>
        <w:ind w:left="0" w:firstLine="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5B5D04">
        <w:rPr>
          <w:rFonts w:ascii="Times New Roman" w:hAnsi="Times New Roman" w:cs="Times New Roman"/>
          <w:sz w:val="28"/>
          <w:szCs w:val="28"/>
        </w:rPr>
        <w:t xml:space="preserve">(Приложение №2 к настоящему Договору), </w:t>
      </w:r>
      <w:r w:rsidRPr="005B5D04">
        <w:rPr>
          <w:rFonts w:ascii="Times New Roman" w:eastAsia="Microsoft Sans Serif" w:hAnsi="Times New Roman" w:cs="Times New Roman"/>
          <w:sz w:val="28"/>
          <w:szCs w:val="28"/>
        </w:rPr>
        <w:t xml:space="preserve">в дальнейшем, в течение 3 (трех) дней с момента заключения Договора уточняется и конкретизируется Актами совместных комиссий, исходя из требований Заказчика, предъявляемых для обеспечения безопасного функционирования Объекта. Комиссия создаётся приказом директора </w:t>
      </w:r>
      <w:r w:rsidRPr="005B5D04">
        <w:rPr>
          <w:rFonts w:ascii="Times New Roman" w:eastAsia="Calibri" w:hAnsi="Times New Roman" w:cs="Times New Roman"/>
          <w:sz w:val="28"/>
          <w:szCs w:val="28"/>
          <w:lang w:eastAsia="en-US"/>
        </w:rPr>
        <w:t>АО «Коми энергосбытовая компания»</w:t>
      </w:r>
      <w:r w:rsidRPr="005B5D04">
        <w:rPr>
          <w:rFonts w:ascii="Times New Roman" w:eastAsia="Microsoft Sans Serif" w:hAnsi="Times New Roman" w:cs="Times New Roman"/>
          <w:sz w:val="28"/>
          <w:szCs w:val="28"/>
        </w:rPr>
        <w:t>, с обязательным участием уполномоченных представителей Исполнителя.</w:t>
      </w:r>
      <w:r w:rsidRPr="005B5D04">
        <w:rPr>
          <w:rFonts w:ascii="Times New Roman" w:hAnsi="Times New Roman" w:cs="Times New Roman"/>
          <w:sz w:val="28"/>
          <w:szCs w:val="28"/>
        </w:rPr>
        <w:t xml:space="preserve"> Акты совместных комиссий в обязательном порядке согласовываются с Заказчиком. Акты совместных комиссий составляются в трех 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F53D4F" w:rsidRPr="005B5D04" w:rsidRDefault="00F53D4F" w:rsidP="00F53D4F">
      <w:pPr>
        <w:widowControl w:val="0"/>
        <w:numPr>
          <w:ilvl w:val="0"/>
          <w:numId w:val="13"/>
        </w:numPr>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hAnsi="Times New Roman" w:cs="Times New Roman"/>
          <w:sz w:val="28"/>
          <w:szCs w:val="28"/>
        </w:rPr>
        <w:t xml:space="preserve">В течение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w:t>
      </w:r>
      <w:r w:rsidRPr="005B5D04">
        <w:rPr>
          <w:rFonts w:ascii="Times New Roman" w:hAnsi="Times New Roman" w:cs="Times New Roman"/>
          <w:sz w:val="28"/>
          <w:szCs w:val="28"/>
        </w:rPr>
        <w:lastRenderedPageBreak/>
        <w:t>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F53D4F" w:rsidRPr="005B5D04" w:rsidRDefault="00F53D4F" w:rsidP="00F53D4F">
      <w:pPr>
        <w:numPr>
          <w:ilvl w:val="0"/>
          <w:numId w:val="13"/>
        </w:numPr>
        <w:tabs>
          <w:tab w:val="num" w:pos="284"/>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F53D4F" w:rsidRPr="005B5D04" w:rsidRDefault="00F53D4F" w:rsidP="00F53D4F">
      <w:pPr>
        <w:pStyle w:val="afffa"/>
        <w:widowControl w:val="0"/>
        <w:numPr>
          <w:ilvl w:val="0"/>
          <w:numId w:val="13"/>
        </w:numPr>
        <w:tabs>
          <w:tab w:val="num" w:pos="-142"/>
          <w:tab w:val="num" w:pos="284"/>
        </w:tabs>
        <w:spacing w:after="0" w:line="240" w:lineRule="auto"/>
        <w:ind w:left="0" w:firstLine="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F53D4F" w:rsidRPr="005B5D04" w:rsidRDefault="00F53D4F" w:rsidP="00F53D4F">
      <w:pPr>
        <w:widowControl w:val="0"/>
        <w:numPr>
          <w:ilvl w:val="0"/>
          <w:numId w:val="13"/>
        </w:numPr>
        <w:tabs>
          <w:tab w:val="num" w:pos="-142"/>
          <w:tab w:val="num" w:pos="709"/>
        </w:tabs>
        <w:spacing w:after="0" w:line="240" w:lineRule="auto"/>
        <w:contextualSpacing/>
        <w:jc w:val="both"/>
        <w:rPr>
          <w:rFonts w:ascii="Times New Roman" w:eastAsiaTheme="minorEastAsia" w:hAnsi="Times New Roman" w:cs="Times New Roman"/>
          <w:b/>
          <w:sz w:val="28"/>
          <w:szCs w:val="28"/>
          <w:lang w:eastAsia="ru-RU"/>
        </w:rPr>
      </w:pPr>
      <w:r w:rsidRPr="005B5D04">
        <w:rPr>
          <w:rFonts w:ascii="Times New Roman" w:eastAsia="Microsoft Sans Serif" w:hAnsi="Times New Roman" w:cs="Times New Roman"/>
          <w:b/>
          <w:sz w:val="28"/>
          <w:szCs w:val="28"/>
          <w:lang w:eastAsia="ru-RU"/>
        </w:rPr>
        <w:t>В рамках оказания Услуг по настоящему Договору</w:t>
      </w:r>
      <w:r w:rsidRPr="005B5D04">
        <w:rPr>
          <w:rFonts w:ascii="Times New Roman" w:eastAsiaTheme="minorEastAsia" w:hAnsi="Times New Roman" w:cs="Times New Roman"/>
          <w:b/>
          <w:sz w:val="28"/>
          <w:szCs w:val="28"/>
          <w:lang w:eastAsia="ru-RU"/>
        </w:rPr>
        <w:t xml:space="preserve"> Заказчик обязан:</w:t>
      </w:r>
    </w:p>
    <w:p w:rsidR="00F53D4F" w:rsidRPr="005B5D04" w:rsidRDefault="00F53D4F" w:rsidP="00F53D4F">
      <w:pPr>
        <w:widowControl w:val="0"/>
        <w:spacing w:after="0" w:line="240" w:lineRule="auto"/>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5.1.8.1 Обеспечить:</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размещение караула, стационарных постов охраны Исполнителя, постов централизованного наблюдения инженерно-технических систем охраны;</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оборудование центрального поста на охраняемом Объекте телефонной связью;</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5B5D04">
        <w:rPr>
          <w:rFonts w:ascii="Times New Roman" w:hAnsi="Times New Roman" w:cs="Times New Roman"/>
          <w:sz w:val="28"/>
          <w:szCs w:val="28"/>
        </w:rPr>
        <w:t xml:space="preserve"> </w:t>
      </w:r>
      <w:r w:rsidRPr="005B5D04">
        <w:rPr>
          <w:rFonts w:ascii="Times New Roman" w:eastAsia="Calibri" w:hAnsi="Times New Roman" w:cs="Times New Roman"/>
          <w:sz w:val="28"/>
          <w:szCs w:val="28"/>
        </w:rPr>
        <w:t>помещение для организации комнаты для хранения оружия</w:t>
      </w:r>
      <w:r w:rsidRPr="005B5D04">
        <w:rPr>
          <w:rFonts w:ascii="Times New Roman" w:hAnsi="Times New Roman" w:cs="Times New Roman"/>
          <w:sz w:val="28"/>
          <w:szCs w:val="28"/>
        </w:rPr>
        <w:t xml:space="preserve"> (при наличии такой возможности у Заказчика). </w:t>
      </w:r>
      <w:r w:rsidRPr="005B5D04">
        <w:rPr>
          <w:rFonts w:ascii="Times New Roman" w:eastAsia="Microsoft Sans Serif" w:hAnsi="Times New Roman" w:cs="Times New Roman"/>
          <w:sz w:val="28"/>
          <w:szCs w:val="28"/>
        </w:rPr>
        <w:t>Имущество передается посредством подписания Акта приема-передачи Имущества в 2 (двух) экземплярах.</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Провести с работниками Исполнителя инструктаж по правилам техники безопасности и охране труда, пожарной безопасности.</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F53D4F" w:rsidRPr="005B5D04" w:rsidRDefault="00F53D4F" w:rsidP="00F53D4F">
      <w:pPr>
        <w:pStyle w:val="afffa"/>
        <w:numPr>
          <w:ilvl w:val="3"/>
          <w:numId w:val="40"/>
        </w:numPr>
        <w:spacing w:after="0" w:line="240" w:lineRule="auto"/>
        <w:ind w:left="0" w:firstLine="0"/>
        <w:jc w:val="both"/>
        <w:rPr>
          <w:rFonts w:ascii="Times New Roman" w:hAnsi="Times New Roman" w:cs="Times New Roman"/>
          <w:sz w:val="28"/>
          <w:szCs w:val="28"/>
        </w:rPr>
      </w:pPr>
      <w:r w:rsidRPr="005B5D04">
        <w:rPr>
          <w:rFonts w:ascii="Times New Roman" w:hAnsi="Times New Roman" w:cs="Times New Roman"/>
          <w:sz w:val="28"/>
          <w:szCs w:val="28"/>
        </w:rPr>
        <w:lastRenderedPageBreak/>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F53D4F" w:rsidRPr="005B5D04" w:rsidRDefault="00F53D4F" w:rsidP="00F53D4F">
      <w:pPr>
        <w:pStyle w:val="afffa"/>
        <w:spacing w:after="0" w:line="240" w:lineRule="auto"/>
        <w:ind w:left="0"/>
        <w:jc w:val="both"/>
        <w:rPr>
          <w:rFonts w:ascii="Times New Roman" w:eastAsia="Calibri" w:hAnsi="Times New Roman" w:cs="Times New Roman"/>
          <w:sz w:val="28"/>
          <w:szCs w:val="28"/>
        </w:rPr>
      </w:pPr>
      <w:r w:rsidRPr="005B5D04">
        <w:rPr>
          <w:rFonts w:ascii="Times New Roman" w:eastAsia="Calibri" w:hAnsi="Times New Roman" w:cs="Times New Roman"/>
          <w:sz w:val="28"/>
          <w:szCs w:val="28"/>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eastAsia="Calibri" w:hAnsi="Times New Roman" w:cs="Times New Roman"/>
          <w:sz w:val="28"/>
          <w:szCs w:val="28"/>
        </w:rPr>
        <w:t xml:space="preserve">5.1.8.6 </w:t>
      </w:r>
      <w:r w:rsidRPr="005B5D04">
        <w:rPr>
          <w:rFonts w:ascii="Times New Roman" w:eastAsia="Microsoft Sans Serif" w:hAnsi="Times New Roman" w:cs="Times New Roman"/>
          <w:sz w:val="28"/>
          <w:szCs w:val="28"/>
        </w:rPr>
        <w:t xml:space="preserve">Поддерживать существующие ИТСО в работоспособном состоянии. </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5.1.8.7 Своевременно уведомлять Исполнителя о предполагаемых изменениях в системе охраны на объекте.</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5.1.8.8 </w:t>
      </w:r>
      <w:r w:rsidRPr="005B5D04">
        <w:rPr>
          <w:rFonts w:ascii="Times New Roman" w:eastAsia="Microsoft Sans Serif" w:hAnsi="Times New Roman" w:cs="Times New Roman"/>
          <w:sz w:val="28"/>
          <w:szCs w:val="28"/>
          <w:lang w:val="en-US"/>
        </w:rPr>
        <w:t>C</w:t>
      </w:r>
      <w:r w:rsidRPr="005B5D04">
        <w:rPr>
          <w:rFonts w:ascii="Times New Roman" w:eastAsia="Microsoft Sans Serif" w:hAnsi="Times New Roman" w:cs="Times New Roman"/>
          <w:sz w:val="28"/>
          <w:szCs w:val="28"/>
        </w:rPr>
        <w:t xml:space="preserve">давать под охрану и принимать из - под охраны отдельные объекты, помещения и имущество расположенных на территории охраняемых объектов. </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5.1.8.9 Направить Исполнителю перечень лиц, уполномоченных решать с Исполнителем вопросы, касающихся настоящего Договора.</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5.1.8.10 </w:t>
      </w:r>
      <w:r w:rsidRPr="005B5D04">
        <w:rPr>
          <w:rFonts w:ascii="Times New Roman" w:hAnsi="Times New Roman" w:cs="Times New Roman"/>
          <w:sz w:val="28"/>
          <w:szCs w:val="28"/>
        </w:rPr>
        <w:t>Осуществлять периодические обследования Объекта с целью определения степени его защищенности от противоправных посягательств.</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5.1.8.11 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5.1.8.12 </w:t>
      </w:r>
      <w:r w:rsidRPr="005B5D04">
        <w:rPr>
          <w:rFonts w:ascii="Times New Roman" w:eastAsia="Microsoft Sans Serif" w:hAnsi="Times New Roman" w:cs="Times New Roman"/>
          <w:sz w:val="28"/>
          <w:szCs w:val="28"/>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а) в течение 12 часов с момента обнаружения факта причинения ущерба, известить об этом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по запросу Исполнителя сообщить ему необходимую информацию о размере и причинах хищения, повреждения или уничтожения охраняемого имущества, а также, о размере предотвращенного Исполнителем ущерба Заказчику;</w:t>
      </w:r>
    </w:p>
    <w:p w:rsidR="00F53D4F" w:rsidRPr="005B5D04" w:rsidRDefault="00F53D4F" w:rsidP="00F53D4F">
      <w:pPr>
        <w:pStyle w:val="afffa"/>
        <w:widowControl w:val="0"/>
        <w:numPr>
          <w:ilvl w:val="0"/>
          <w:numId w:val="13"/>
        </w:numPr>
        <w:tabs>
          <w:tab w:val="num" w:pos="-142"/>
          <w:tab w:val="num" w:pos="993"/>
        </w:tabs>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b/>
          <w:sz w:val="28"/>
          <w:szCs w:val="28"/>
        </w:rPr>
        <w:t>В рамках оказания Услуг по настоящему Договору Заказчик вправе:</w:t>
      </w:r>
    </w:p>
    <w:p w:rsidR="00F53D4F" w:rsidRPr="005B5D04" w:rsidRDefault="00F53D4F" w:rsidP="00F53D4F">
      <w:pPr>
        <w:pStyle w:val="afffa"/>
        <w:widowControl w:val="0"/>
        <w:numPr>
          <w:ilvl w:val="0"/>
          <w:numId w:val="37"/>
        </w:numPr>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sz w:val="28"/>
          <w:szCs w:val="28"/>
        </w:rPr>
        <w:t>Запрашивать у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документы, подтверждающие обоснование затрат, указанных в калькуляции стоимости услуг, не отнесенных к коммерческой тайне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F53D4F" w:rsidRPr="005B5D04"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F53D4F" w:rsidRPr="005B5D04"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F53D4F" w:rsidRPr="005B5D04"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F53D4F" w:rsidRPr="005B5D04"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порядок учёта поступивших разовых и материальных пропусков;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w:t>
      </w:r>
      <w:r w:rsidRPr="005B5D04">
        <w:rPr>
          <w:rFonts w:ascii="Times New Roman" w:eastAsia="Microsoft Sans Serif" w:hAnsi="Times New Roman" w:cs="Times New Roman"/>
          <w:sz w:val="28"/>
          <w:szCs w:val="28"/>
        </w:rPr>
        <w:lastRenderedPageBreak/>
        <w:t>пропускного и внутриобъектового режима, журнал проверок работоспособности технических средств охраны.</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Список уполномоченных лиц Заказчика, для проведения проверок, указанных в настоящем пункте, передаётся Исполнителю.</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№4),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F53D4F" w:rsidRPr="005B5D04" w:rsidRDefault="00F53D4F" w:rsidP="00F53D4F">
      <w:pPr>
        <w:pStyle w:val="afffa"/>
        <w:widowControl w:val="0"/>
        <w:numPr>
          <w:ilvl w:val="0"/>
          <w:numId w:val="13"/>
        </w:numPr>
        <w:tabs>
          <w:tab w:val="num" w:pos="-142"/>
          <w:tab w:val="num" w:pos="709"/>
        </w:tabs>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b/>
          <w:sz w:val="28"/>
          <w:szCs w:val="28"/>
        </w:rPr>
        <w:t xml:space="preserve">  В рамках оказания Услуг по настоящему Договору</w:t>
      </w:r>
      <w:r w:rsidRPr="005B5D04">
        <w:rPr>
          <w:rFonts w:ascii="Times New Roman" w:hAnsi="Times New Roman" w:cs="Times New Roman"/>
          <w:b/>
          <w:sz w:val="28"/>
          <w:szCs w:val="28"/>
        </w:rPr>
        <w:t xml:space="preserve"> </w:t>
      </w:r>
      <w:r w:rsidRPr="005B5D04">
        <w:rPr>
          <w:rFonts w:ascii="Times New Roman" w:eastAsia="Microsoft Sans Serif" w:hAnsi="Times New Roman" w:cs="Times New Roman"/>
          <w:b/>
          <w:sz w:val="28"/>
          <w:szCs w:val="28"/>
        </w:rPr>
        <w:t>Исполнитель обязан:</w:t>
      </w:r>
    </w:p>
    <w:p w:rsidR="00F53D4F" w:rsidRPr="005B5D04" w:rsidRDefault="00F53D4F" w:rsidP="00F53D4F">
      <w:pPr>
        <w:widowControl w:val="0"/>
        <w:spacing w:after="0" w:line="240" w:lineRule="auto"/>
        <w:jc w:val="both"/>
        <w:rPr>
          <w:rFonts w:ascii="Times New Roman" w:hAnsi="Times New Roman" w:cs="Times New Roman"/>
          <w:b/>
          <w:sz w:val="28"/>
          <w:szCs w:val="28"/>
        </w:rPr>
      </w:pPr>
      <w:r w:rsidRPr="005B5D04">
        <w:rPr>
          <w:rFonts w:ascii="Times New Roman" w:eastAsia="Microsoft Sans Serif" w:hAnsi="Times New Roman" w:cs="Times New Roman"/>
          <w:sz w:val="28"/>
          <w:szCs w:val="28"/>
        </w:rPr>
        <w:t>5.1.10.1 Осуществлять в течении 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F53D4F" w:rsidRPr="005B5D04" w:rsidRDefault="00F53D4F" w:rsidP="00F53D4F">
      <w:pPr>
        <w:pStyle w:val="afffa"/>
        <w:widowControl w:val="0"/>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5B5D04" w:rsidRDefault="00F53D4F" w:rsidP="00F53D4F">
      <w:pPr>
        <w:pStyle w:val="afffa"/>
        <w:widowControl w:val="0"/>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Использовать 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5B5D04">
        <w:rPr>
          <w:rFonts w:ascii="Times New Roman" w:hAnsi="Times New Roman" w:cs="Times New Roman"/>
          <w:sz w:val="28"/>
          <w:szCs w:val="28"/>
        </w:rPr>
        <w:t>АО «Коми энергосбытовая компания».</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hAnsi="Times New Roman" w:cs="Times New Roman"/>
          <w:sz w:val="28"/>
          <w:szCs w:val="28"/>
        </w:rPr>
        <w:t xml:space="preserve">5.1.10.2 </w:t>
      </w:r>
      <w:r w:rsidRPr="005B5D04">
        <w:rPr>
          <w:rFonts w:ascii="Times New Roman" w:eastAsia="Microsoft Sans Serif" w:hAnsi="Times New Roman" w:cs="Times New Roman"/>
          <w:sz w:val="28"/>
          <w:szCs w:val="28"/>
        </w:rPr>
        <w:t>В рамках организации и осуществления работы бюро пропусков: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     При наличии на Объекте системы контроля и управления доступом, формировать и поддерживать в актуальном состоянии электронную базу данных.</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5.1.10.4</w:t>
      </w:r>
      <w:r w:rsidRPr="005B5D04">
        <w:rPr>
          <w:rFonts w:ascii="Times New Roman" w:eastAsia="Microsoft Sans Serif" w:hAnsi="Times New Roman" w:cs="Times New Roman"/>
          <w:sz w:val="28"/>
          <w:szCs w:val="28"/>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5.1.10.5</w:t>
      </w:r>
      <w:r w:rsidRPr="005B5D04">
        <w:rPr>
          <w:rFonts w:ascii="Times New Roman" w:eastAsia="Microsoft Sans Serif" w:hAnsi="Times New Roman" w:cs="Times New Roman"/>
          <w:sz w:val="28"/>
          <w:szCs w:val="28"/>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5.1.10.6</w:t>
      </w:r>
      <w:r w:rsidRPr="005B5D04">
        <w:rPr>
          <w:rFonts w:ascii="Times New Roman" w:eastAsia="Microsoft Sans Serif" w:hAnsi="Times New Roman" w:cs="Times New Roman"/>
          <w:sz w:val="28"/>
          <w:szCs w:val="28"/>
        </w:rPr>
        <w:tab/>
        <w:t>На объекте Исполнитель обеспечивает пост следующей документацией: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Договора об охране, Лицензия на охранную деятельность предприятия, обязанности охранников при несении службы на конкретном посту;</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Инструкции о пропускном и внутриобъектовом режиме Филиала;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Список телефонов оперативных служб, руководителей охранного предприятия, руководителей объекта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-Книга приема-сдачи дежурств (прошитую и опечатанную) с графой для отметок о проверках;</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допуска граждан на охраняемую территорию (прошитый и опечатанный);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въезда-выезда ТС (прошитый и опечатанный) с отметкой о вывозимом грузе;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-Образцы бланков пропусков по выносу(вывозу), вносу(ввозу) материальных ценностей;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-Схема обхода территории при движении пешего поста, согласованную с руководителем объекта с учетом техники безопасности на объекте;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-Списки ТС, разрешенных к въезду (выезду) на охраняемую территорию и стоянки, с указанием времени нахождения и согласованные с СБ филиала;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проверки исправности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-Накопитель для экземпляров пропусков, предъявленных охране.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5.1.10.7</w:t>
      </w:r>
      <w:r w:rsidRPr="005B5D04">
        <w:rPr>
          <w:rFonts w:ascii="Times New Roman" w:eastAsia="Microsoft Sans Serif" w:hAnsi="Times New Roman" w:cs="Times New Roman"/>
          <w:sz w:val="28"/>
          <w:szCs w:val="28"/>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5.1.10.8</w:t>
      </w:r>
      <w:r w:rsidRPr="005B5D04">
        <w:rPr>
          <w:rFonts w:ascii="Times New Roman" w:eastAsia="Microsoft Sans Serif" w:hAnsi="Times New Roman" w:cs="Times New Roman"/>
          <w:sz w:val="28"/>
          <w:szCs w:val="28"/>
        </w:rPr>
        <w:tab/>
        <w:t>Обеспечить условия учета, хранения и выдачи оружия и боеприпасов, в соответствии с требованиями законодательства.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5.1.10.9</w:t>
      </w:r>
      <w:r w:rsidRPr="005B5D04">
        <w:rPr>
          <w:rFonts w:ascii="Times New Roman" w:eastAsia="Microsoft Sans Serif" w:hAnsi="Times New Roman" w:cs="Times New Roman"/>
          <w:sz w:val="28"/>
          <w:szCs w:val="28"/>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5.1.10.10</w:t>
      </w:r>
      <w:r w:rsidRPr="005B5D04">
        <w:rPr>
          <w:rFonts w:ascii="Times New Roman" w:eastAsia="Microsoft Sans Serif" w:hAnsi="Times New Roman" w:cs="Times New Roman"/>
          <w:sz w:val="28"/>
          <w:szCs w:val="28"/>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5.1.10.11</w:t>
      </w:r>
      <w:r w:rsidRPr="005B5D04">
        <w:rPr>
          <w:rFonts w:ascii="Times New Roman" w:eastAsia="Microsoft Sans Serif" w:hAnsi="Times New Roman" w:cs="Times New Roman"/>
          <w:sz w:val="28"/>
          <w:szCs w:val="28"/>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5.1.10.12</w:t>
      </w:r>
      <w:r w:rsidRPr="005B5D04">
        <w:rPr>
          <w:rFonts w:ascii="Times New Roman" w:eastAsia="Microsoft Sans Serif" w:hAnsi="Times New Roman" w:cs="Times New Roman"/>
          <w:sz w:val="28"/>
          <w:szCs w:val="28"/>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5.1.10.13</w:t>
      </w:r>
      <w:r w:rsidRPr="005B5D04">
        <w:rPr>
          <w:rFonts w:ascii="Times New Roman" w:eastAsia="Microsoft Sans Serif" w:hAnsi="Times New Roman" w:cs="Times New Roman"/>
          <w:sz w:val="28"/>
          <w:szCs w:val="28"/>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5.1.10.14</w:t>
      </w:r>
      <w:r w:rsidRPr="005B5D04">
        <w:rPr>
          <w:rFonts w:ascii="Times New Roman" w:eastAsia="Microsoft Sans Serif" w:hAnsi="Times New Roman" w:cs="Times New Roman"/>
          <w:sz w:val="28"/>
          <w:szCs w:val="28"/>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5.1.10.15</w:t>
      </w:r>
      <w:r w:rsidRPr="005B5D04">
        <w:rPr>
          <w:rFonts w:ascii="Times New Roman" w:eastAsia="Microsoft Sans Serif" w:hAnsi="Times New Roman" w:cs="Times New Roman"/>
          <w:sz w:val="28"/>
          <w:szCs w:val="28"/>
        </w:rPr>
        <w:tab/>
        <w:t>Обеспечивать соблюдение и выполнение своими сотрудниками Положений,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5.1.10.16</w:t>
      </w:r>
      <w:r w:rsidRPr="005B5D04">
        <w:rPr>
          <w:rFonts w:ascii="Times New Roman" w:eastAsia="Microsoft Sans Serif" w:hAnsi="Times New Roman" w:cs="Times New Roman"/>
          <w:sz w:val="28"/>
          <w:szCs w:val="28"/>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5.1.10.17</w:t>
      </w:r>
      <w:r w:rsidRPr="005B5D04">
        <w:rPr>
          <w:rFonts w:ascii="Times New Roman" w:eastAsia="Microsoft Sans Serif" w:hAnsi="Times New Roman" w:cs="Times New Roman"/>
          <w:sz w:val="28"/>
          <w:szCs w:val="28"/>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5.1.10.18</w:t>
      </w:r>
      <w:r w:rsidRPr="005B5D04">
        <w:rPr>
          <w:rFonts w:ascii="Times New Roman" w:eastAsia="Microsoft Sans Serif" w:hAnsi="Times New Roman" w:cs="Times New Roman"/>
          <w:sz w:val="28"/>
          <w:szCs w:val="28"/>
        </w:rPr>
        <w:tab/>
        <w:t xml:space="preserve">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w:t>
      </w:r>
      <w:r w:rsidRPr="005B5D04">
        <w:rPr>
          <w:rFonts w:ascii="Times New Roman" w:eastAsia="Microsoft Sans Serif" w:hAnsi="Times New Roman" w:cs="Times New Roman"/>
          <w:sz w:val="28"/>
          <w:szCs w:val="28"/>
        </w:rPr>
        <w:lastRenderedPageBreak/>
        <w:t>оружия или специальных средств.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5.1.10.19</w:t>
      </w:r>
      <w:r w:rsidRPr="005B5D04">
        <w:rPr>
          <w:rFonts w:ascii="Times New Roman" w:eastAsia="Microsoft Sans Serif" w:hAnsi="Times New Roman" w:cs="Times New Roman"/>
          <w:sz w:val="28"/>
          <w:szCs w:val="28"/>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5.1.10.20</w:t>
      </w:r>
      <w:r w:rsidRPr="005B5D04">
        <w:rPr>
          <w:rFonts w:ascii="Times New Roman" w:eastAsia="Microsoft Sans Serif" w:hAnsi="Times New Roman" w:cs="Times New Roman"/>
          <w:sz w:val="28"/>
          <w:szCs w:val="28"/>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5.1.10.21</w:t>
      </w:r>
      <w:r w:rsidRPr="005B5D04">
        <w:rPr>
          <w:rFonts w:ascii="Times New Roman" w:eastAsia="Microsoft Sans Serif" w:hAnsi="Times New Roman" w:cs="Times New Roman"/>
          <w:sz w:val="28"/>
          <w:szCs w:val="28"/>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5.1.10.22</w:t>
      </w:r>
      <w:r w:rsidRPr="005B5D04">
        <w:rPr>
          <w:rFonts w:ascii="Times New Roman" w:eastAsia="Microsoft Sans Serif" w:hAnsi="Times New Roman" w:cs="Times New Roman"/>
          <w:sz w:val="28"/>
          <w:szCs w:val="28"/>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5.1.10.23</w:t>
      </w:r>
      <w:r w:rsidRPr="005B5D04">
        <w:rPr>
          <w:rFonts w:ascii="Times New Roman" w:eastAsia="Microsoft Sans Serif" w:hAnsi="Times New Roman" w:cs="Times New Roman"/>
          <w:sz w:val="28"/>
          <w:szCs w:val="28"/>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5.1.10.24</w:t>
      </w:r>
      <w:r w:rsidRPr="005B5D04">
        <w:rPr>
          <w:rFonts w:ascii="Times New Roman" w:eastAsia="Microsoft Sans Serif" w:hAnsi="Times New Roman" w:cs="Times New Roman"/>
          <w:sz w:val="28"/>
          <w:szCs w:val="28"/>
        </w:rPr>
        <w:tab/>
        <w:t>Организовать доставку на охраняемый объект своих сотрудников, производить смену постов.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5.1.10.25</w:t>
      </w:r>
      <w:r w:rsidRPr="005B5D04">
        <w:rPr>
          <w:rFonts w:ascii="Times New Roman" w:eastAsia="Microsoft Sans Serif" w:hAnsi="Times New Roman" w:cs="Times New Roman"/>
          <w:sz w:val="28"/>
          <w:szCs w:val="28"/>
        </w:rPr>
        <w:tab/>
        <w:t>Осуществлять очистку маршрута патрулирования от растительности и снега.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5.1.10.26</w:t>
      </w:r>
      <w:r w:rsidRPr="005B5D04">
        <w:rPr>
          <w:rFonts w:ascii="Times New Roman" w:eastAsia="Microsoft Sans Serif" w:hAnsi="Times New Roman" w:cs="Times New Roman"/>
          <w:sz w:val="28"/>
          <w:szCs w:val="28"/>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5.1.10.27</w:t>
      </w:r>
      <w:r w:rsidRPr="005B5D04">
        <w:rPr>
          <w:rFonts w:ascii="Times New Roman" w:eastAsia="Microsoft Sans Serif" w:hAnsi="Times New Roman" w:cs="Times New Roman"/>
          <w:sz w:val="28"/>
          <w:szCs w:val="28"/>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5.1.10.28</w:t>
      </w:r>
      <w:r w:rsidRPr="005B5D04">
        <w:rPr>
          <w:rFonts w:ascii="Times New Roman" w:eastAsia="Microsoft Sans Serif" w:hAnsi="Times New Roman" w:cs="Times New Roman"/>
          <w:sz w:val="28"/>
          <w:szCs w:val="28"/>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5.1.10.29</w:t>
      </w:r>
      <w:r w:rsidRPr="005B5D04">
        <w:rPr>
          <w:rFonts w:ascii="Times New Roman" w:eastAsia="Microsoft Sans Serif" w:hAnsi="Times New Roman" w:cs="Times New Roman"/>
          <w:sz w:val="28"/>
          <w:szCs w:val="28"/>
        </w:rPr>
        <w:tab/>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№6 к Договору. </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5.1.10.30</w:t>
      </w:r>
      <w:r w:rsidRPr="005B5D04">
        <w:rPr>
          <w:rFonts w:ascii="Times New Roman" w:eastAsia="Microsoft Sans Serif" w:hAnsi="Times New Roman" w:cs="Times New Roman"/>
          <w:sz w:val="28"/>
          <w:szCs w:val="28"/>
        </w:rPr>
        <w:tab/>
        <w:t xml:space="preserve">В случае необходимости Исполнитель обязуется оформить все </w:t>
      </w:r>
      <w:r w:rsidRPr="005B5D04">
        <w:rPr>
          <w:rFonts w:ascii="Times New Roman" w:eastAsia="Microsoft Sans Serif" w:hAnsi="Times New Roman" w:cs="Times New Roman"/>
          <w:sz w:val="28"/>
          <w:szCs w:val="28"/>
        </w:rPr>
        <w:lastRenderedPageBreak/>
        <w:t>требуемые в связи с оказанием Услуг разрешения и согласования от соответствующих органов.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5.1.10.31</w:t>
      </w:r>
      <w:r w:rsidRPr="005B5D04">
        <w:rPr>
          <w:rFonts w:ascii="Times New Roman" w:eastAsia="Microsoft Sans Serif" w:hAnsi="Times New Roman" w:cs="Times New Roman"/>
          <w:sz w:val="28"/>
          <w:szCs w:val="28"/>
        </w:rPr>
        <w:tab/>
        <w:t>Исполнитель обязан по требованию Заказчика представлять сведения о ходе исполнения Договора.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5.1.10.32</w:t>
      </w:r>
      <w:r w:rsidRPr="005B5D04">
        <w:rPr>
          <w:rFonts w:ascii="Times New Roman" w:eastAsia="Microsoft Sans Serif" w:hAnsi="Times New Roman" w:cs="Times New Roman"/>
          <w:sz w:val="28"/>
          <w:szCs w:val="28"/>
        </w:rPr>
        <w:tab/>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F53D4F" w:rsidRPr="005B5D04" w:rsidRDefault="00F53D4F" w:rsidP="00F53D4F">
      <w:pPr>
        <w:pStyle w:val="afffa"/>
        <w:tabs>
          <w:tab w:val="left" w:pos="993"/>
        </w:tabs>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5.1.10.33 </w:t>
      </w:r>
      <w:r w:rsidRPr="005B5D04">
        <w:rPr>
          <w:rFonts w:ascii="Times New Roman" w:hAnsi="Times New Roman" w:cs="Times New Roman"/>
          <w:sz w:val="28"/>
          <w:szCs w:val="28"/>
        </w:rPr>
        <w:t xml:space="preserve">Исполнитель </w:t>
      </w:r>
      <w:r w:rsidRPr="005B5D04">
        <w:rPr>
          <w:rFonts w:ascii="Times New Roman" w:eastAsia="Times New Roman" w:hAnsi="Times New Roman" w:cs="Times New Roman"/>
          <w:sz w:val="28"/>
          <w:szCs w:val="28"/>
        </w:rPr>
        <w:t>заверяет и гарантирует что:</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Исполнитель соблюдает требования законодательства о налогах и сборах Российской Федерации. </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53D4F" w:rsidRPr="005B5D04" w:rsidRDefault="00F53D4F" w:rsidP="00F53D4F">
      <w:pPr>
        <w:pStyle w:val="afffa"/>
        <w:tabs>
          <w:tab w:val="left" w:pos="993"/>
        </w:tabs>
        <w:spacing w:line="240" w:lineRule="auto"/>
        <w:ind w:left="0"/>
        <w:jc w:val="both"/>
        <w:rPr>
          <w:rFonts w:ascii="Times New Roman" w:eastAsia="Microsoft Sans Serif" w:hAnsi="Times New Roman" w:cs="Times New Roman"/>
          <w:sz w:val="28"/>
          <w:szCs w:val="28"/>
        </w:rPr>
      </w:pPr>
      <w:r w:rsidRPr="005B5D04">
        <w:rPr>
          <w:rFonts w:ascii="Times New Roman" w:hAnsi="Times New Roman" w:cs="Times New Roman"/>
          <w:sz w:val="28"/>
          <w:szCs w:val="28"/>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53D4F" w:rsidRPr="005B5D04" w:rsidRDefault="00F53D4F" w:rsidP="00F53D4F">
      <w:pPr>
        <w:widowControl w:val="0"/>
        <w:numPr>
          <w:ilvl w:val="0"/>
          <w:numId w:val="13"/>
        </w:numPr>
        <w:tabs>
          <w:tab w:val="num" w:pos="993"/>
        </w:tabs>
        <w:spacing w:after="0" w:line="240" w:lineRule="auto"/>
        <w:ind w:left="0" w:firstLine="0"/>
        <w:contextualSpacing/>
        <w:jc w:val="both"/>
        <w:rPr>
          <w:rFonts w:ascii="Times New Roman" w:eastAsia="Microsoft Sans Serif" w:hAnsi="Times New Roman" w:cs="Times New Roman"/>
          <w:b/>
          <w:sz w:val="28"/>
          <w:szCs w:val="28"/>
          <w:lang w:eastAsia="ru-RU"/>
        </w:rPr>
      </w:pPr>
      <w:r w:rsidRPr="005B5D04">
        <w:rPr>
          <w:rFonts w:ascii="Times New Roman" w:eastAsia="Microsoft Sans Serif" w:hAnsi="Times New Roman" w:cs="Times New Roman"/>
          <w:b/>
          <w:sz w:val="28"/>
          <w:szCs w:val="28"/>
          <w:lang w:eastAsia="ru-RU"/>
        </w:rPr>
        <w:t>В рамках оказания Услуг по настоящему Договору Исполнитель вправе:</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5.1.11.1. Использовать в целях охраны Объекта,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lastRenderedPageBreak/>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Times New Roman" w:hAnsi="Times New Roman" w:cs="Times New Roman"/>
          <w:bCs/>
          <w:sz w:val="28"/>
          <w:szCs w:val="28"/>
          <w:lang w:eastAsia="ru-RU"/>
        </w:rPr>
        <w:t xml:space="preserve">5.1.11.3. </w:t>
      </w:r>
      <w:r w:rsidRPr="005B5D04">
        <w:rPr>
          <w:rFonts w:ascii="Times New Roman" w:eastAsia="Microsoft Sans Serif" w:hAnsi="Times New Roman" w:cs="Times New Roman"/>
          <w:sz w:val="28"/>
          <w:szCs w:val="28"/>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F53D4F" w:rsidRPr="005B5D04" w:rsidRDefault="00F53D4F" w:rsidP="00F53D4F">
      <w:pPr>
        <w:spacing w:after="0" w:line="240" w:lineRule="auto"/>
        <w:jc w:val="both"/>
        <w:rPr>
          <w:rFonts w:ascii="Times New Roman" w:eastAsia="Times New Roman" w:hAnsi="Times New Roman" w:cs="Times New Roman"/>
          <w:bCs/>
          <w:sz w:val="28"/>
          <w:szCs w:val="28"/>
          <w:lang w:eastAsia="ru-RU"/>
        </w:rPr>
      </w:pPr>
      <w:r w:rsidRPr="005B5D04">
        <w:rPr>
          <w:rFonts w:ascii="Times New Roman" w:eastAsia="Times New Roman" w:hAnsi="Times New Roman" w:cs="Times New Roman"/>
          <w:bCs/>
          <w:sz w:val="28"/>
          <w:szCs w:val="28"/>
          <w:lang w:eastAsia="ru-RU"/>
        </w:rPr>
        <w:t>5.1.11.4.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F53D4F" w:rsidRPr="005B5D04" w:rsidRDefault="00F53D4F" w:rsidP="00F53D4F">
      <w:pPr>
        <w:widowControl w:val="0"/>
        <w:numPr>
          <w:ilvl w:val="0"/>
          <w:numId w:val="13"/>
        </w:numPr>
        <w:tabs>
          <w:tab w:val="num" w:pos="709"/>
        </w:tabs>
        <w:spacing w:after="0" w:line="240" w:lineRule="auto"/>
        <w:ind w:left="0" w:firstLine="0"/>
        <w:contextualSpacing/>
        <w:jc w:val="both"/>
        <w:rPr>
          <w:rFonts w:ascii="Times New Roman" w:eastAsia="Microsoft Sans Serif" w:hAnsi="Times New Roman" w:cs="Times New Roman"/>
          <w:sz w:val="28"/>
          <w:szCs w:val="28"/>
          <w:lang w:eastAsia="ru-RU"/>
        </w:rPr>
      </w:pPr>
      <w:bookmarkStart w:id="1" w:name="bookmark6"/>
      <w:r w:rsidRPr="005B5D04">
        <w:rPr>
          <w:rFonts w:ascii="Times New Roman" w:eastAsia="Microsoft Sans Serif" w:hAnsi="Times New Roman" w:cs="Times New Roman"/>
          <w:b/>
          <w:sz w:val="28"/>
          <w:szCs w:val="28"/>
          <w:lang w:eastAsia="ru-RU"/>
        </w:rPr>
        <w:t>В рамках оказания Услуг по настоящему Договору Исполнителю запрещается:</w:t>
      </w:r>
      <w:bookmarkEnd w:id="1"/>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Передавать или разрешать использовать имущество, принадлежащее Заказчику, третьим лицам;</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Использовать принадлежащее Заказчику имущество для охраны третьих лиц и оказания им иных услуг.</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 одностороннем порядке изменять количество и режим работы постов, установленных Актами совместных комиссий;</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Возлагать исполнение своих обязательств по настоящему Договору на третьих лиц;</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Препятствовать осуществлению прав Заказчика, указанных в п. 5.1.9 настоящего Договора.</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Во время несения дежурства работникам Исполнителя запрещается:</w:t>
      </w:r>
    </w:p>
    <w:p w:rsidR="00F53D4F" w:rsidRPr="005B5D04" w:rsidRDefault="00F53D4F" w:rsidP="00F53D4F">
      <w:pPr>
        <w:tabs>
          <w:tab w:val="num" w:pos="709"/>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употреблять алкогольные напитки;</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находиться на объекте в состоянии алкогольного, наркотического и иных видов опьянения</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употреблять жидкости,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вести неслужебные переговоры по средствам связи, расположенным на Объекте Заказчика;</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53D4F" w:rsidRPr="005B5D04" w:rsidRDefault="00F53D4F" w:rsidP="00F53D4F">
      <w:pPr>
        <w:spacing w:after="0" w:line="240" w:lineRule="auto"/>
        <w:jc w:val="both"/>
        <w:rPr>
          <w:rFonts w:ascii="Times New Roman" w:hAnsi="Times New Roman" w:cs="Times New Roman"/>
          <w:color w:val="000000" w:themeColor="text1"/>
          <w:sz w:val="28"/>
          <w:szCs w:val="28"/>
        </w:rPr>
      </w:pPr>
      <w:r w:rsidRPr="005B5D04">
        <w:rPr>
          <w:rFonts w:ascii="Times New Roman" w:eastAsia="Microsoft Sans Serif" w:hAnsi="Times New Roman" w:cs="Times New Roman"/>
          <w:sz w:val="28"/>
          <w:szCs w:val="28"/>
        </w:rPr>
        <w:t xml:space="preserve">5.1.12.9. </w:t>
      </w:r>
      <w:r w:rsidRPr="005B5D04">
        <w:rPr>
          <w:rFonts w:ascii="Times New Roman" w:hAnsi="Times New Roman" w:cs="Times New Roman"/>
          <w:color w:val="000000" w:themeColor="text1"/>
          <w:sz w:val="28"/>
          <w:szCs w:val="28"/>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w:t>
      </w:r>
      <w:r w:rsidRPr="005B5D04">
        <w:rPr>
          <w:rFonts w:ascii="Times New Roman" w:hAnsi="Times New Roman" w:cs="Times New Roman"/>
          <w:color w:val="000000" w:themeColor="text1"/>
          <w:sz w:val="28"/>
          <w:szCs w:val="28"/>
        </w:rPr>
        <w:lastRenderedPageBreak/>
        <w:t>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F53D4F" w:rsidRPr="005B5D04" w:rsidRDefault="00F53D4F" w:rsidP="00F53D4F">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t>Приемка Оказанных Услуг</w:t>
      </w:r>
    </w:p>
    <w:p w:rsidR="00F53D4F" w:rsidRPr="005B5D04" w:rsidRDefault="00F53D4F" w:rsidP="00F53D4F">
      <w:pPr>
        <w:numPr>
          <w:ilvl w:val="2"/>
          <w:numId w:val="5"/>
        </w:numPr>
        <w:tabs>
          <w:tab w:val="clear" w:pos="1440"/>
          <w:tab w:val="num" w:pos="709"/>
          <w:tab w:val="left" w:pos="1276"/>
          <w:tab w:val="num" w:pos="2292"/>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Исполнитель ежемесячно уведомляет Заказчика о готовности к сдаче оказанных Услуг. </w:t>
      </w:r>
    </w:p>
    <w:p w:rsidR="00F53D4F" w:rsidRPr="005B5D04" w:rsidRDefault="00F53D4F" w:rsidP="00F53D4F">
      <w:pPr>
        <w:numPr>
          <w:ilvl w:val="2"/>
          <w:numId w:val="5"/>
        </w:numPr>
        <w:tabs>
          <w:tab w:val="clear" w:pos="1440"/>
          <w:tab w:val="left" w:pos="709"/>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F53D4F" w:rsidRPr="005B5D04" w:rsidRDefault="00F53D4F" w:rsidP="00F53D4F">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передает Заказчику до начала приемки результата оказанных Услуг два экземпляра акта сдачи-приемки оказанных Услуг (</w:t>
      </w:r>
      <w:r w:rsidR="000C1CE4" w:rsidRPr="005B5D04">
        <w:rPr>
          <w:rFonts w:ascii="Times New Roman" w:eastAsia="Times New Roman" w:hAnsi="Times New Roman" w:cs="Times New Roman"/>
          <w:sz w:val="28"/>
          <w:szCs w:val="28"/>
          <w:lang w:eastAsia="ru-RU"/>
        </w:rPr>
        <w:t>или универсальный передаточный документ – далее УПД)</w:t>
      </w:r>
      <w:r w:rsidRPr="005B5D04">
        <w:rPr>
          <w:rFonts w:ascii="Times New Roman" w:eastAsia="Times New Roman" w:hAnsi="Times New Roman" w:cs="Times New Roman"/>
          <w:sz w:val="28"/>
          <w:szCs w:val="28"/>
          <w:lang w:eastAsia="ru-RU"/>
        </w:rPr>
        <w:t xml:space="preserve">, подписанных Исполнителем.  </w:t>
      </w:r>
    </w:p>
    <w:p w:rsidR="00F53D4F" w:rsidRPr="005B5D04" w:rsidRDefault="00F53D4F" w:rsidP="00F53D4F">
      <w:pPr>
        <w:widowControl w:val="0"/>
        <w:shd w:val="clear" w:color="auto" w:fill="FFFFFF"/>
        <w:tabs>
          <w:tab w:val="left" w:pos="1276"/>
          <w:tab w:val="num" w:pos="144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Акт сдачи-приемки оказанных Услуг (УПД) предоставляется Исполнителем Заказчику до 3-го числа месяца, следующего за отчетным</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Заказчик обязан в срок не более 15 (пятнадцати) календарных дней с момента предъявления Исполнителем акта сдачи – приемки оказанных Услуг (УПД)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Заказчик производит приемку оказанных Услуг путем подписания акта сдачи – приемки оказанных Услуг (УПД).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сдачи – приемки оказанных Услуг (УПД).</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F53D4F" w:rsidRPr="005B5D04" w:rsidRDefault="00F53D4F" w:rsidP="00F53D4F">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p>
    <w:p w:rsidR="00F53D4F" w:rsidRPr="005B5D04" w:rsidRDefault="00F53D4F" w:rsidP="00F53D4F">
      <w:pPr>
        <w:widowControl w:val="0"/>
        <w:numPr>
          <w:ilvl w:val="0"/>
          <w:numId w:val="5"/>
        </w:numPr>
        <w:tabs>
          <w:tab w:val="left"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Ответственность Сторон</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F53D4F" w:rsidRPr="005B5D04"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F53D4F" w:rsidRPr="005B5D04"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F53D4F" w:rsidRPr="005B5D04" w:rsidRDefault="00F53D4F" w:rsidP="00F53D4F">
      <w:pPr>
        <w:numPr>
          <w:ilvl w:val="1"/>
          <w:numId w:val="5"/>
        </w:numPr>
        <w:tabs>
          <w:tab w:val="clear" w:pos="1866"/>
          <w:tab w:val="num" w:pos="0"/>
          <w:tab w:val="num" w:pos="142"/>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освобождается от возмещения ущерба, если он причинен:</w:t>
      </w:r>
    </w:p>
    <w:p w:rsidR="00F53D4F" w:rsidRPr="005B5D04" w:rsidRDefault="00F53D4F" w:rsidP="00F53D4F">
      <w:pPr>
        <w:tabs>
          <w:tab w:val="num" w:pos="0"/>
          <w:tab w:val="num" w:pos="142"/>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действиями извне без проникновения на объект (выстрел, забрасывание предметов на охраняемую территорию и т.п.).</w:t>
      </w:r>
    </w:p>
    <w:p w:rsidR="00F53D4F" w:rsidRPr="005B5D04" w:rsidRDefault="00F53D4F" w:rsidP="00F53D4F">
      <w:pPr>
        <w:numPr>
          <w:ilvl w:val="1"/>
          <w:numId w:val="5"/>
        </w:num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пропуска на охраняемую территорию или с охраняемой территории с нарушением пропускного режима: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а) физического лица - в размере 5 000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транспортного средства - в размере 15 000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За каждый случай не закрытия поста охраны в соответствии с Техническим Заданием и\или Актом совместной комиссии - в размере 20 000 рублей. Пост </w:t>
      </w:r>
      <w:r w:rsidRPr="005B5D04">
        <w:rPr>
          <w:rFonts w:ascii="Times New Roman" w:eastAsiaTheme="minorEastAsia" w:hAnsi="Times New Roman" w:cs="Times New Roman"/>
          <w:sz w:val="28"/>
          <w:szCs w:val="28"/>
          <w:lang w:eastAsia="ru-RU"/>
        </w:rPr>
        <w:lastRenderedPageBreak/>
        <w:t>считается незакрытым, если не выставлен один работник либо необходимое количество работников Исполнителя для данного поста.</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нарушения работниками Исполнителя Положения о пропускном и внутриобъектовом режиме – в размере 10 000 рублей.</w:t>
      </w:r>
    </w:p>
    <w:p w:rsidR="00F53D4F" w:rsidRPr="005B5D04" w:rsidRDefault="00F53D4F" w:rsidP="00F53D4F">
      <w:pPr>
        <w:pStyle w:val="afffa"/>
        <w:numPr>
          <w:ilvl w:val="0"/>
          <w:numId w:val="14"/>
        </w:numPr>
        <w:spacing w:after="0" w:line="240" w:lineRule="auto"/>
        <w:ind w:left="0" w:firstLine="0"/>
        <w:jc w:val="both"/>
        <w:rPr>
          <w:rFonts w:ascii="Times New Roman" w:hAnsi="Times New Roman" w:cs="Times New Roman"/>
          <w:sz w:val="28"/>
          <w:szCs w:val="28"/>
        </w:rPr>
      </w:pPr>
      <w:r w:rsidRPr="005B5D04">
        <w:rPr>
          <w:rFonts w:ascii="Times New Roman" w:hAnsi="Times New Roman" w:cs="Times New Roman"/>
          <w:sz w:val="28"/>
          <w:szCs w:val="28"/>
        </w:rPr>
        <w:t>За каждый случай нарушений, перечисленных в пункте 5.1.12. настоящего Договора - в размере 10 000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imes New Roman" w:hAnsi="Times New Roman" w:cs="Times New Roman"/>
          <w:iCs/>
          <w:sz w:val="28"/>
          <w:szCs w:val="28"/>
          <w:lang w:eastAsia="ru-RU"/>
        </w:rPr>
      </w:pPr>
      <w:r w:rsidRPr="005B5D04">
        <w:rPr>
          <w:rFonts w:ascii="Times New Roman" w:eastAsia="Times New Roman" w:hAnsi="Times New Roman" w:cs="Times New Roman"/>
          <w:iCs/>
          <w:sz w:val="28"/>
          <w:szCs w:val="28"/>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53D4F" w:rsidRPr="005B5D04" w:rsidRDefault="00F53D4F" w:rsidP="00F53D4F">
      <w:pPr>
        <w:numPr>
          <w:ilvl w:val="1"/>
          <w:numId w:val="5"/>
        </w:numPr>
        <w:tabs>
          <w:tab w:val="num" w:pos="0"/>
          <w:tab w:val="num" w:pos="709"/>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не несет перед Исполнителем ответственность за упущенную выгоду.</w:t>
      </w:r>
    </w:p>
    <w:p w:rsidR="00F53D4F" w:rsidRPr="005B5D04" w:rsidRDefault="00F53D4F" w:rsidP="00F53D4F">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2" w:name="_Ref325972312"/>
      <w:r w:rsidRPr="005B5D04">
        <w:rPr>
          <w:rFonts w:ascii="Times New Roman" w:eastAsiaTheme="minorEastAsia" w:hAnsi="Times New Roman" w:cs="Times New Roman"/>
          <w:sz w:val="28"/>
          <w:szCs w:val="28"/>
          <w:lang w:eastAsia="ru-RU"/>
        </w:rPr>
        <w:t>Исполнитель при нарушении договорных обязательств уплачивает Заказчику:</w:t>
      </w:r>
      <w:bookmarkEnd w:id="2"/>
    </w:p>
    <w:p w:rsidR="00F53D4F" w:rsidRPr="005B5D04" w:rsidRDefault="00F53D4F" w:rsidP="00F53D4F">
      <w:pPr>
        <w:widowControl w:val="0"/>
        <w:shd w:val="clear" w:color="auto" w:fill="FFFFFF"/>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imes New Roman" w:hAnsi="Times New Roman" w:cs="Times New Roman"/>
          <w:sz w:val="28"/>
          <w:szCs w:val="28"/>
          <w:lang w:eastAsia="ru-RU"/>
        </w:rPr>
        <w:t>- За ненадлежащее исполнение Исполнителем обязательств, предусмотренных п. 3.6.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3" w:name="_Ref327954349"/>
      <w:r w:rsidRPr="005B5D04">
        <w:rPr>
          <w:rFonts w:ascii="Times New Roman" w:eastAsiaTheme="minorEastAsia" w:hAnsi="Times New Roman" w:cs="Times New Roman"/>
          <w:sz w:val="28"/>
          <w:szCs w:val="28"/>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bookmarkEnd w:id="3"/>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F53D4F" w:rsidRPr="005B5D04" w:rsidRDefault="00F53D4F" w:rsidP="00F53D4F">
      <w:pPr>
        <w:widowControl w:val="0"/>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Если в ходе оказания Услуг произошёл несчастный случай со смертельным </w:t>
      </w:r>
      <w:r w:rsidRPr="005B5D04">
        <w:rPr>
          <w:rFonts w:ascii="Times New Roman" w:eastAsiaTheme="minorEastAsia" w:hAnsi="Times New Roman" w:cs="Times New Roman"/>
          <w:sz w:val="28"/>
          <w:szCs w:val="28"/>
          <w:lang w:eastAsia="ru-RU"/>
        </w:rPr>
        <w:lastRenderedPageBreak/>
        <w:t>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 Договора суммы за каждый установленный случай.</w:t>
      </w:r>
    </w:p>
    <w:p w:rsidR="00F53D4F" w:rsidRPr="005B5D04" w:rsidRDefault="00F53D4F" w:rsidP="00F53D4F">
      <w:pPr>
        <w:widowControl w:val="0"/>
        <w:shd w:val="clear" w:color="auto" w:fill="FFFFFF"/>
        <w:tabs>
          <w:tab w:val="num" w:pos="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F53D4F" w:rsidRPr="005B5D04" w:rsidRDefault="00F53D4F" w:rsidP="00F53D4F">
      <w:pPr>
        <w:widowControl w:val="0"/>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6 к Договору) Исполнитель обязан уплатить по требованию Заказчика единовременный штраф в размере 25% от предусмотренного п. 6.11. Договора размера ответственности.  </w:t>
      </w:r>
    </w:p>
    <w:p w:rsidR="00F53D4F" w:rsidRPr="005B5D04" w:rsidRDefault="00F53D4F" w:rsidP="00F53D4F">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4" w:name="_Ref327954352"/>
      <w:r w:rsidRPr="005B5D04">
        <w:rPr>
          <w:rFonts w:ascii="Times New Roman" w:eastAsiaTheme="minorEastAsia" w:hAnsi="Times New Roman" w:cs="Times New Roman"/>
          <w:sz w:val="28"/>
          <w:szCs w:val="28"/>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4"/>
    </w:p>
    <w:p w:rsidR="00F53D4F" w:rsidRPr="005B5D04" w:rsidRDefault="00F53D4F" w:rsidP="00F53D4F">
      <w:pPr>
        <w:numPr>
          <w:ilvl w:val="1"/>
          <w:numId w:val="5"/>
        </w:numPr>
        <w:tabs>
          <w:tab w:val="num" w:pos="0"/>
          <w:tab w:val="left" w:pos="567"/>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F53D4F" w:rsidRPr="005B5D04" w:rsidRDefault="00F53D4F" w:rsidP="00F53D4F">
      <w:pPr>
        <w:numPr>
          <w:ilvl w:val="1"/>
          <w:numId w:val="5"/>
        </w:numPr>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5" w:name="_Ref327954355"/>
      <w:bookmarkStart w:id="6" w:name="_Ref273619007"/>
      <w:r w:rsidRPr="005B5D04">
        <w:rPr>
          <w:rFonts w:ascii="Times New Roman" w:eastAsiaTheme="minorEastAsia" w:hAnsi="Times New Roman" w:cs="Times New Roman"/>
          <w:sz w:val="28"/>
          <w:szCs w:val="28"/>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5B5D04">
        <w:rPr>
          <w:rFonts w:ascii="Times New Roman" w:eastAsiaTheme="minorEastAsia" w:hAnsi="Times New Roman" w:cs="Times New Roman"/>
          <w:sz w:val="28"/>
          <w:szCs w:val="28"/>
          <w:lang w:eastAsia="ru-RU"/>
        </w:rPr>
        <w:t xml:space="preserve"> </w:t>
      </w:r>
      <w:bookmarkEnd w:id="6"/>
    </w:p>
    <w:p w:rsidR="00F53D4F" w:rsidRPr="005B5D04" w:rsidRDefault="00F53D4F" w:rsidP="00F53D4F">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7" w:name="_Ref327954364"/>
      <w:r w:rsidRPr="005B5D04">
        <w:rPr>
          <w:rFonts w:ascii="Times New Roman" w:eastAsiaTheme="minorEastAsia" w:hAnsi="Times New Roman" w:cs="Times New Roman"/>
          <w:sz w:val="28"/>
          <w:szCs w:val="28"/>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F53D4F" w:rsidRPr="005B5D04" w:rsidRDefault="00F53D4F" w:rsidP="00F53D4F">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imes New Roman" w:hAnsi="Times New Roman" w:cs="Times New Roman"/>
          <w:sz w:val="28"/>
          <w:szCs w:val="28"/>
        </w:rPr>
      </w:pPr>
      <w:r w:rsidRPr="005B5D04">
        <w:rPr>
          <w:rFonts w:ascii="Times New Roman" w:hAnsi="Times New Roman" w:cs="Times New Roman"/>
          <w:color w:val="000000" w:themeColor="text1"/>
          <w:sz w:val="28"/>
          <w:szCs w:val="28"/>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53D4F" w:rsidRPr="005B5D04"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Уплата предусмотренн</w:t>
      </w:r>
      <w:r w:rsidRPr="005B5D04">
        <w:rPr>
          <w:rFonts w:ascii="Times New Roman" w:eastAsiaTheme="minorEastAsia" w:hAnsi="Times New Roman" w:cs="Times New Roman"/>
          <w:color w:val="000000"/>
          <w:sz w:val="28"/>
          <w:szCs w:val="28"/>
          <w:lang w:eastAsia="ru-RU"/>
        </w:rPr>
        <w:t>ых</w:t>
      </w:r>
      <w:r w:rsidRPr="005B5D04">
        <w:rPr>
          <w:rFonts w:ascii="Times New Roman" w:eastAsiaTheme="minorEastAsia" w:hAnsi="Times New Roman" w:cs="Times New Roman"/>
          <w:sz w:val="28"/>
          <w:szCs w:val="28"/>
          <w:lang w:eastAsia="ru-RU"/>
        </w:rPr>
        <w:t xml:space="preserve"> настоящим разделом Договора сумм не освобождает Исполнителя от исполнения обязательств по настоящему Договору. </w:t>
      </w:r>
    </w:p>
    <w:p w:rsidR="00F53D4F" w:rsidRPr="005B5D04"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отказом в применении вычетов НДС и, как следствие, отказом в возмещении НДС;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решения об отказе в возмещении (о возмещении частично) НДС;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решения о привлечении к ответственности (отказе в привлечении к ответственности) за совершение налогового правонарушения.</w:t>
      </w:r>
    </w:p>
    <w:p w:rsidR="00F53D4F" w:rsidRPr="005B5D04" w:rsidRDefault="00F53D4F" w:rsidP="00F53D4F">
      <w:pPr>
        <w:pStyle w:val="afffa"/>
        <w:spacing w:after="0" w:line="240" w:lineRule="auto"/>
        <w:ind w:left="0" w:firstLine="720"/>
        <w:jc w:val="both"/>
        <w:rPr>
          <w:rFonts w:ascii="Times New Roman" w:hAnsi="Times New Roman" w:cs="Times New Roman"/>
          <w:sz w:val="28"/>
          <w:szCs w:val="28"/>
        </w:rPr>
      </w:pPr>
      <w:r w:rsidRPr="005B5D04">
        <w:rPr>
          <w:rFonts w:ascii="Times New Roman" w:hAnsi="Times New Roman" w:cs="Times New Roman"/>
          <w:sz w:val="28"/>
          <w:szCs w:val="28"/>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53D4F" w:rsidRPr="005B5D04" w:rsidRDefault="00F53D4F" w:rsidP="00F53D4F">
      <w:pPr>
        <w:pStyle w:val="afffa"/>
        <w:spacing w:after="0" w:line="240" w:lineRule="auto"/>
        <w:ind w:left="0" w:firstLine="720"/>
        <w:jc w:val="both"/>
        <w:rPr>
          <w:rFonts w:ascii="Times New Roman" w:hAnsi="Times New Roman" w:cs="Times New Roman"/>
          <w:sz w:val="28"/>
          <w:szCs w:val="28"/>
        </w:rPr>
      </w:pPr>
      <w:r w:rsidRPr="005B5D04">
        <w:rPr>
          <w:rFonts w:ascii="Times New Roman" w:hAnsi="Times New Roman" w:cs="Times New Roman"/>
          <w:sz w:val="28"/>
          <w:szCs w:val="28"/>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Форс-мажор</w:t>
      </w:r>
    </w:p>
    <w:p w:rsidR="00F53D4F" w:rsidRPr="005B5D04"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 xml:space="preserve">Стороны освобождаются </w:t>
      </w:r>
      <w:r w:rsidRPr="005B5D04">
        <w:rPr>
          <w:rFonts w:ascii="Times New Roman" w:eastAsiaTheme="majorEastAsia" w:hAnsi="Times New Roman" w:cs="Times New Roman"/>
          <w:bCs/>
          <w:sz w:val="28"/>
          <w:szCs w:val="28"/>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53D4F" w:rsidRPr="005B5D04"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 xml:space="preserve">Под обстоятельствами непреодолимой силы (форс-мажорные обстоятельства) </w:t>
      </w:r>
      <w:r w:rsidRPr="005B5D04">
        <w:rPr>
          <w:rFonts w:ascii="Times New Roman" w:eastAsiaTheme="majorEastAsia" w:hAnsi="Times New Roman" w:cs="Times New Roman"/>
          <w:bCs/>
          <w:sz w:val="28"/>
          <w:szCs w:val="28"/>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 xml:space="preserve">В случае наступления обстоятельств непреодолимой силы срок выполнения Стороной обязательств по Договору отодвигается соразмерно времени, в течение </w:t>
      </w:r>
      <w:r w:rsidRPr="005B5D04">
        <w:rPr>
          <w:rFonts w:ascii="Times New Roman" w:eastAsiaTheme="majorEastAsia" w:hAnsi="Times New Roman" w:cs="Times New Roman"/>
          <w:bCs/>
          <w:sz w:val="28"/>
          <w:szCs w:val="28"/>
          <w:lang w:eastAsia="ru-RU"/>
        </w:rPr>
        <w:lastRenderedPageBreak/>
        <w:t>которого действуют эти обстоятельства и их последствия.</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Порядок разрешения споров</w:t>
      </w:r>
    </w:p>
    <w:p w:rsidR="00F53D4F" w:rsidRPr="005B5D04" w:rsidRDefault="00F53D4F" w:rsidP="00F53D4F">
      <w:pPr>
        <w:numPr>
          <w:ilvl w:val="1"/>
          <w:numId w:val="5"/>
        </w:numPr>
        <w:tabs>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53D4F" w:rsidRPr="005B5D04" w:rsidRDefault="00F53D4F" w:rsidP="00F53D4F">
      <w:pPr>
        <w:numPr>
          <w:ilvl w:val="1"/>
          <w:numId w:val="5"/>
        </w:numPr>
        <w:tabs>
          <w:tab w:val="num"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53D4F" w:rsidRPr="005B5D04"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Основания изменения и расторжения Договора</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Договор может быть изменен или прекращен:</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 xml:space="preserve"> в одностороннем порядке по требованию одной из Сторон в случаях и порядке, предусмотренных настоящим Договором. </w:t>
      </w:r>
    </w:p>
    <w:p w:rsidR="00F53D4F" w:rsidRPr="005B5D04"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Отказ от исполнения Договора по инициативе Исполнителя.</w:t>
      </w:r>
    </w:p>
    <w:p w:rsidR="00F53D4F" w:rsidRPr="005B5D04"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F53D4F" w:rsidRPr="005B5D04"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w:t>
      </w:r>
      <w:r w:rsidRPr="005B5D04">
        <w:rPr>
          <w:rFonts w:ascii="Times New Roman" w:eastAsiaTheme="minorEastAsia" w:hAnsi="Times New Roman" w:cs="Times New Roman"/>
          <w:sz w:val="28"/>
          <w:szCs w:val="28"/>
          <w:lang w:eastAsia="ru-RU"/>
        </w:rPr>
        <w:lastRenderedPageBreak/>
        <w:t xml:space="preserve">Исполнителя от исполнения обязательств по Договору в порядке ст. 719 ГК РФ. </w:t>
      </w:r>
    </w:p>
    <w:p w:rsidR="00F53D4F" w:rsidRPr="005B5D04"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Отказ от исполнения Договора по инициативе Заказчика.</w:t>
      </w:r>
    </w:p>
    <w:p w:rsidR="00F53D4F" w:rsidRPr="005B5D04" w:rsidRDefault="00F53D4F" w:rsidP="00F53D4F">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53D4F" w:rsidRPr="005B5D04" w:rsidRDefault="00F53D4F" w:rsidP="00F53D4F">
      <w:pPr>
        <w:tabs>
          <w:tab w:val="num" w:pos="423"/>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F53D4F" w:rsidRPr="005B5D04" w:rsidRDefault="00F53D4F" w:rsidP="00F53D4F">
      <w:pPr>
        <w:numPr>
          <w:ilvl w:val="0"/>
          <w:numId w:val="15"/>
        </w:numPr>
        <w:tabs>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a) нарушение Исполнителем условий настоящего Договора, ведущее к существенному снижению качества Услуг;</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lang w:val="en-US"/>
        </w:rPr>
        <w:t>b</w:t>
      </w:r>
      <w:r w:rsidRPr="005B5D04">
        <w:rPr>
          <w:rFonts w:ascii="Times New Roman" w:hAnsi="Times New Roman" w:cs="Times New Roman"/>
          <w:iCs/>
          <w:sz w:val="28"/>
          <w:szCs w:val="28"/>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c) во время оказания Услуг станет очевидным, что они не будут оказаны надлежащим образом и в срок;</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e) в отношении Исполнителя принято решения о ликвидации, либо реорганизации;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f) в отношении Исполнителя подано заявление о признании его несостоятельным должником (банкротом);</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lang w:val="en-US"/>
        </w:rPr>
        <w:t>h</w:t>
      </w:r>
      <w:r w:rsidRPr="005B5D04">
        <w:rPr>
          <w:rFonts w:ascii="Times New Roman" w:hAnsi="Times New Roman" w:cs="Times New Roman"/>
          <w:iCs/>
          <w:sz w:val="28"/>
          <w:szCs w:val="28"/>
        </w:rPr>
        <w:t>) в иных случаях, предусмотренных законодательством Российской Федерации и/или Договором.</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w:t>
      </w:r>
      <w:r w:rsidRPr="005B5D04">
        <w:rPr>
          <w:rFonts w:ascii="Times New Roman" w:hAnsi="Times New Roman" w:cs="Times New Roman"/>
          <w:iCs/>
          <w:sz w:val="28"/>
          <w:szCs w:val="28"/>
        </w:rPr>
        <w:lastRenderedPageBreak/>
        <w:t xml:space="preserve">уведомления об отказе от Договора, если иной срок прекращения Договора не указан в уведомлении. </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eastAsia="Times New Roman" w:hAnsi="Times New Roman" w:cs="Times New Roman"/>
          <w:sz w:val="28"/>
          <w:szCs w:val="28"/>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Особые условия</w:t>
      </w:r>
    </w:p>
    <w:p w:rsidR="00F53D4F" w:rsidRPr="005B5D04" w:rsidRDefault="00F53D4F" w:rsidP="00F53D4F">
      <w:pPr>
        <w:widowControl w:val="0"/>
        <w:numPr>
          <w:ilvl w:val="1"/>
          <w:numId w:val="5"/>
        </w:numPr>
        <w:tabs>
          <w:tab w:val="clear" w:pos="1866"/>
          <w:tab w:val="num"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8" w:name="_Ref328406247"/>
      <w:r w:rsidRPr="005B5D04">
        <w:rPr>
          <w:rFonts w:ascii="Times New Roman" w:eastAsia="Times New Roman" w:hAnsi="Times New Roman" w:cs="Times New Roman"/>
          <w:sz w:val="28"/>
          <w:szCs w:val="28"/>
          <w:lang w:eastAsia="ru-RU"/>
        </w:rPr>
        <w:t>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w:t>
      </w:r>
      <w:bookmarkEnd w:id="8"/>
    </w:p>
    <w:p w:rsidR="0025106C" w:rsidRPr="005B5D04" w:rsidRDefault="00F53D4F" w:rsidP="0025106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color w:val="000000"/>
          <w:sz w:val="28"/>
          <w:szCs w:val="28"/>
        </w:rPr>
        <w:t xml:space="preserve">Наименование: </w:t>
      </w:r>
      <w:r w:rsidR="0025106C" w:rsidRPr="005B5D04">
        <w:rPr>
          <w:rFonts w:ascii="Times New Roman" w:hAnsi="Times New Roman" w:cs="Times New Roman"/>
          <w:sz w:val="28"/>
          <w:szCs w:val="28"/>
        </w:rPr>
        <w:t>Аппарат управления и Центральный филиал АО «Коми энергосбытовая компания».</w:t>
      </w:r>
    </w:p>
    <w:p w:rsidR="00F53D4F" w:rsidRPr="005B5D04" w:rsidRDefault="00F53D4F" w:rsidP="00F53D4F">
      <w:pPr>
        <w:widowControl w:val="0"/>
        <w:spacing w:after="0" w:line="240" w:lineRule="auto"/>
        <w:contextualSpacing/>
        <w:rPr>
          <w:rFonts w:ascii="Times New Roman" w:eastAsiaTheme="minorEastAsia" w:hAnsi="Times New Roman" w:cs="Times New Roman"/>
          <w:color w:val="000000"/>
          <w:sz w:val="28"/>
          <w:szCs w:val="28"/>
          <w:lang w:eastAsia="ru-RU"/>
        </w:rPr>
      </w:pPr>
      <w:r w:rsidRPr="005B5D04">
        <w:rPr>
          <w:rFonts w:ascii="Times New Roman" w:eastAsiaTheme="minorEastAsia" w:hAnsi="Times New Roman" w:cs="Times New Roman"/>
          <w:color w:val="000000"/>
          <w:sz w:val="28"/>
          <w:szCs w:val="28"/>
          <w:lang w:eastAsia="ru-RU"/>
        </w:rPr>
        <w:t>Уполномоченные лица:</w:t>
      </w:r>
      <w:r w:rsidR="001B25C4">
        <w:rPr>
          <w:rFonts w:ascii="Times New Roman" w:eastAsiaTheme="minorEastAsia" w:hAnsi="Times New Roman" w:cs="Times New Roman"/>
          <w:color w:val="000000"/>
          <w:sz w:val="28"/>
          <w:szCs w:val="28"/>
          <w:lang w:eastAsia="ru-RU"/>
        </w:rPr>
        <w:t xml:space="preserve"> </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Стороны назначают ответственных за исполнение настоящего Договора:                                                            </w:t>
      </w:r>
    </w:p>
    <w:p w:rsidR="001B25C4" w:rsidRPr="005B5D04" w:rsidRDefault="001B25C4" w:rsidP="001B25C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от Заказчика</w:t>
      </w:r>
      <w:r>
        <w:rPr>
          <w:rFonts w:ascii="Times New Roman" w:eastAsia="Times New Roman" w:hAnsi="Times New Roman" w:cs="Times New Roman"/>
          <w:sz w:val="28"/>
          <w:szCs w:val="28"/>
          <w:lang w:eastAsia="ru-RU"/>
        </w:rPr>
        <w:t xml:space="preserve">: </w:t>
      </w:r>
      <w:r w:rsidRPr="00E51384">
        <w:rPr>
          <w:rFonts w:ascii="Times New Roman" w:eastAsia="Times New Roman" w:hAnsi="Times New Roman" w:cs="Times New Roman"/>
          <w:sz w:val="28"/>
          <w:szCs w:val="28"/>
          <w:lang w:eastAsia="ru-RU"/>
        </w:rPr>
        <w:t>Удоратин Александр Валерьевич</w:t>
      </w:r>
      <w:r>
        <w:rPr>
          <w:rFonts w:ascii="Times New Roman" w:eastAsia="Times New Roman" w:hAnsi="Times New Roman" w:cs="Times New Roman"/>
          <w:sz w:val="28"/>
          <w:szCs w:val="28"/>
          <w:lang w:eastAsia="ru-RU"/>
        </w:rPr>
        <w:t xml:space="preserve">, </w:t>
      </w:r>
      <w:r w:rsidRPr="005B5D04">
        <w:rPr>
          <w:rFonts w:ascii="Times New Roman" w:eastAsia="Times New Roman" w:hAnsi="Times New Roman" w:cs="Times New Roman"/>
          <w:sz w:val="28"/>
          <w:szCs w:val="28"/>
          <w:lang w:eastAsia="ru-RU"/>
        </w:rPr>
        <w:t xml:space="preserve">телефон </w:t>
      </w:r>
      <w:r>
        <w:rPr>
          <w:rFonts w:ascii="Times New Roman" w:eastAsia="Times New Roman" w:hAnsi="Times New Roman" w:cs="Times New Roman"/>
          <w:sz w:val="28"/>
          <w:szCs w:val="28"/>
          <w:lang w:eastAsia="ru-RU"/>
        </w:rPr>
        <w:t>8-8212-39-15-98</w:t>
      </w:r>
      <w:r w:rsidRPr="005B5D04">
        <w:rPr>
          <w:rFonts w:ascii="Times New Roman" w:eastAsia="Times New Roman" w:hAnsi="Times New Roman" w:cs="Times New Roman"/>
          <w:sz w:val="28"/>
          <w:szCs w:val="28"/>
          <w:lang w:eastAsia="ru-RU"/>
        </w:rPr>
        <w:t xml:space="preserve">, </w:t>
      </w:r>
      <w:r w:rsidRPr="005B5D04">
        <w:rPr>
          <w:rFonts w:ascii="Times New Roman" w:eastAsia="Times New Roman" w:hAnsi="Times New Roman" w:cs="Times New Roman"/>
          <w:sz w:val="28"/>
          <w:szCs w:val="28"/>
          <w:lang w:val="en-US" w:eastAsia="ru-RU"/>
        </w:rPr>
        <w:t>e</w:t>
      </w:r>
      <w:r w:rsidRPr="005B5D04">
        <w:rPr>
          <w:rFonts w:ascii="Times New Roman" w:eastAsia="Times New Roman" w:hAnsi="Times New Roman" w:cs="Times New Roman"/>
          <w:sz w:val="28"/>
          <w:szCs w:val="28"/>
          <w:lang w:eastAsia="ru-RU"/>
        </w:rPr>
        <w:t>-</w:t>
      </w:r>
      <w:r w:rsidRPr="005B5D04">
        <w:rPr>
          <w:rFonts w:ascii="Times New Roman" w:eastAsia="Times New Roman" w:hAnsi="Times New Roman" w:cs="Times New Roman"/>
          <w:sz w:val="28"/>
          <w:szCs w:val="28"/>
          <w:lang w:val="en-US" w:eastAsia="ru-RU"/>
        </w:rPr>
        <w:t>mail</w:t>
      </w:r>
      <w:r w:rsidRPr="005B5D0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hyperlink r:id="rId8" w:history="1">
        <w:r w:rsidRPr="007174CD">
          <w:rPr>
            <w:rStyle w:val="aff"/>
            <w:rFonts w:ascii="Times New Roman" w:eastAsia="Times New Roman" w:hAnsi="Times New Roman" w:cs="Times New Roman"/>
            <w:sz w:val="28"/>
            <w:szCs w:val="28"/>
            <w:lang w:eastAsia="ru-RU"/>
          </w:rPr>
          <w:t>Aleksandr.Udoratin@komiesc.ru</w:t>
        </w:r>
      </w:hyperlink>
      <w:r>
        <w:rPr>
          <w:rFonts w:ascii="Times New Roman" w:eastAsia="Times New Roman" w:hAnsi="Times New Roman" w:cs="Times New Roman"/>
          <w:sz w:val="28"/>
          <w:szCs w:val="28"/>
          <w:lang w:eastAsia="ru-RU"/>
        </w:rPr>
        <w:t xml:space="preserve"> ;</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от Исполнителя _____[Фамилия И.О.]___ телефон __________, </w:t>
      </w:r>
      <w:r w:rsidRPr="005B5D04">
        <w:rPr>
          <w:rFonts w:ascii="Times New Roman" w:eastAsia="Times New Roman" w:hAnsi="Times New Roman" w:cs="Times New Roman"/>
          <w:sz w:val="28"/>
          <w:szCs w:val="28"/>
          <w:lang w:val="en-US" w:eastAsia="ru-RU"/>
        </w:rPr>
        <w:t>e</w:t>
      </w:r>
      <w:r w:rsidRPr="005B5D04">
        <w:rPr>
          <w:rFonts w:ascii="Times New Roman" w:eastAsia="Times New Roman" w:hAnsi="Times New Roman" w:cs="Times New Roman"/>
          <w:sz w:val="28"/>
          <w:szCs w:val="28"/>
          <w:lang w:eastAsia="ru-RU"/>
        </w:rPr>
        <w:t>-</w:t>
      </w:r>
      <w:r w:rsidRPr="005B5D04">
        <w:rPr>
          <w:rFonts w:ascii="Times New Roman" w:eastAsia="Times New Roman" w:hAnsi="Times New Roman" w:cs="Times New Roman"/>
          <w:sz w:val="28"/>
          <w:szCs w:val="28"/>
          <w:lang w:val="en-US" w:eastAsia="ru-RU"/>
        </w:rPr>
        <w:t>mail</w:t>
      </w:r>
      <w:r w:rsidRPr="005B5D04">
        <w:rPr>
          <w:rFonts w:ascii="Times New Roman" w:eastAsia="Times New Roman" w:hAnsi="Times New Roman" w:cs="Times New Roman"/>
          <w:sz w:val="28"/>
          <w:szCs w:val="28"/>
          <w:lang w:eastAsia="ru-RU"/>
        </w:rPr>
        <w:t>: ______________________.</w:t>
      </w:r>
    </w:p>
    <w:p w:rsidR="00F53D4F" w:rsidRPr="005B5D04"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Уступка прав и обязательств по Договору.</w:t>
      </w: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При отсутствии письменного согласия Заказчика Исполнитель не вправе:</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переводить свои обязательства (в том числе долги) на третье лицо;</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w:t>
      </w:r>
      <w:r w:rsidRPr="005B5D04">
        <w:rPr>
          <w:rFonts w:ascii="Times New Roman" w:hAnsi="Times New Roman" w:cs="Times New Roman"/>
          <w:iCs/>
          <w:sz w:val="28"/>
          <w:szCs w:val="28"/>
        </w:rPr>
        <w:lastRenderedPageBreak/>
        <w:t>прав в отношении Результата оказанных Услуг, штраф составляет 10 % (десять процентов) от Цены Услуг.</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уступить или заложить права (требования) к Исполнителю по Договору без согласия Исполнителя на такую уступку.</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bCs/>
          <w:iCs/>
          <w:sz w:val="28"/>
          <w:szCs w:val="28"/>
          <w:lang w:eastAsia="ru-RU"/>
        </w:rPr>
        <w:t>Юридически значимые сообщения</w:t>
      </w:r>
      <w:r w:rsidRPr="005B5D04">
        <w:rPr>
          <w:rFonts w:ascii="Times New Roman" w:eastAsiaTheme="majorEastAsia" w:hAnsi="Times New Roman" w:cs="Times New Roman"/>
          <w:b/>
          <w:bCs/>
          <w:sz w:val="28"/>
          <w:szCs w:val="28"/>
          <w:lang w:eastAsia="ru-RU"/>
        </w:rPr>
        <w:t xml:space="preserve"> </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5B5D04">
        <w:rPr>
          <w:rFonts w:ascii="Times New Roman" w:hAnsi="Times New Roman" w:cs="Times New Roman"/>
          <w:iCs/>
          <w:sz w:val="28"/>
          <w:szCs w:val="28"/>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5B5D04">
        <w:rPr>
          <w:rFonts w:ascii="Times New Roman" w:hAnsi="Times New Roman" w:cs="Times New Roman"/>
          <w:iCs/>
          <w:sz w:val="28"/>
          <w:szCs w:val="28"/>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w:t>
      </w:r>
      <w:r w:rsidRPr="005B5D04">
        <w:rPr>
          <w:rFonts w:ascii="Times New Roman" w:hAnsi="Times New Roman" w:cs="Times New Roman"/>
          <w:iCs/>
          <w:sz w:val="28"/>
          <w:szCs w:val="28"/>
        </w:rPr>
        <w:lastRenderedPageBreak/>
        <w:t>(полученными),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53D4F" w:rsidRPr="005B5D04" w:rsidRDefault="00F53D4F" w:rsidP="00F53D4F">
      <w:pPr>
        <w:numPr>
          <w:ilvl w:val="1"/>
          <w:numId w:val="5"/>
        </w:numPr>
        <w:tabs>
          <w:tab w:val="num" w:pos="0"/>
          <w:tab w:val="left" w:pos="284"/>
          <w:tab w:val="left" w:pos="709"/>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5B5D04"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11.12. Юридически значимые сообщения направляются по следующим адресам:</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11.12.1. Заказчику: </w:t>
      </w:r>
      <w:r w:rsidRPr="005B5D04">
        <w:rPr>
          <w:rFonts w:ascii="Times New Roman" w:eastAsiaTheme="minorEastAsia" w:hAnsi="Times New Roman" w:cs="Times New Roman"/>
          <w:spacing w:val="-3"/>
          <w:sz w:val="28"/>
          <w:szCs w:val="28"/>
          <w:lang w:eastAsia="ru-RU"/>
        </w:rPr>
        <w:t xml:space="preserve">адрес для направления корреспонденции: </w:t>
      </w:r>
      <w:r w:rsidRPr="005B5D04">
        <w:rPr>
          <w:rFonts w:ascii="Times New Roman" w:eastAsiaTheme="minorEastAsia" w:hAnsi="Times New Roman" w:cs="Times New Roman"/>
          <w:spacing w:val="3"/>
          <w:sz w:val="28"/>
          <w:szCs w:val="28"/>
          <w:lang w:eastAsia="ru-RU"/>
        </w:rPr>
        <w:t>167000, Республика Коми, г. Сыктывкар, ул. Первомайская, д.70, корпус Б.</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11.12.2. Исполнителю: </w:t>
      </w:r>
      <w:r w:rsidRPr="005B5D04">
        <w:rPr>
          <w:rFonts w:ascii="Times New Roman" w:eastAsiaTheme="minorEastAsia" w:hAnsi="Times New Roman" w:cs="Times New Roman"/>
          <w:spacing w:val="-3"/>
          <w:sz w:val="28"/>
          <w:szCs w:val="28"/>
          <w:lang w:eastAsia="ru-RU"/>
        </w:rPr>
        <w:t xml:space="preserve">адрес для направления корреспонденции: </w:t>
      </w:r>
      <w:r w:rsidRPr="005B5D04">
        <w:rPr>
          <w:rFonts w:ascii="Times New Roman" w:eastAsiaTheme="minorEastAsia" w:hAnsi="Times New Roman" w:cs="Times New Roman"/>
          <w:spacing w:val="3"/>
          <w:sz w:val="28"/>
          <w:szCs w:val="28"/>
          <w:lang w:eastAsia="ru-RU"/>
        </w:rPr>
        <w:t>_______________________</w:t>
      </w:r>
    </w:p>
    <w:p w:rsidR="00F53D4F" w:rsidRPr="005B5D04"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pacing w:val="-3"/>
          <w:sz w:val="28"/>
          <w:szCs w:val="28"/>
          <w:lang w:eastAsia="ru-RU"/>
        </w:rPr>
      </w:pPr>
      <w:r w:rsidRPr="005B5D04">
        <w:rPr>
          <w:rFonts w:ascii="Times New Roman" w:eastAsiaTheme="minorEastAsia" w:hAnsi="Times New Roman" w:cs="Times New Roman"/>
          <w:sz w:val="28"/>
          <w:szCs w:val="28"/>
          <w:lang w:eastAsia="ru-RU"/>
        </w:rPr>
        <w:t>Заказчика:</w:t>
      </w:r>
      <w:r w:rsidRPr="005B5D04">
        <w:rPr>
          <w:rFonts w:ascii="Times New Roman" w:eastAsiaTheme="minorEastAsia" w:hAnsi="Times New Roman" w:cs="Times New Roman"/>
          <w:spacing w:val="-3"/>
          <w:sz w:val="28"/>
          <w:szCs w:val="28"/>
          <w:lang w:eastAsia="ru-RU"/>
        </w:rPr>
        <w:t xml:space="preserve"> </w:t>
      </w:r>
    </w:p>
    <w:p w:rsidR="001B25C4" w:rsidRPr="00276EB0" w:rsidRDefault="00F53D4F" w:rsidP="001B25C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heme="minorEastAsia" w:hAnsi="Times New Roman" w:cs="Times New Roman"/>
          <w:spacing w:val="-3"/>
          <w:sz w:val="28"/>
          <w:szCs w:val="28"/>
          <w:lang w:val="en-US" w:eastAsia="ru-RU"/>
        </w:rPr>
        <w:t>E</w:t>
      </w:r>
      <w:r w:rsidRPr="00276EB0">
        <w:rPr>
          <w:rFonts w:ascii="Times New Roman" w:eastAsiaTheme="minorEastAsia" w:hAnsi="Times New Roman" w:cs="Times New Roman"/>
          <w:spacing w:val="-3"/>
          <w:sz w:val="28"/>
          <w:szCs w:val="28"/>
          <w:lang w:eastAsia="ru-RU"/>
        </w:rPr>
        <w:t>-</w:t>
      </w:r>
      <w:r w:rsidRPr="005B5D04">
        <w:rPr>
          <w:rFonts w:ascii="Times New Roman" w:eastAsiaTheme="minorEastAsia" w:hAnsi="Times New Roman" w:cs="Times New Roman"/>
          <w:spacing w:val="-3"/>
          <w:sz w:val="28"/>
          <w:szCs w:val="28"/>
          <w:lang w:val="en-US" w:eastAsia="ru-RU"/>
        </w:rPr>
        <w:t>mail</w:t>
      </w:r>
      <w:r w:rsidRPr="00276EB0">
        <w:rPr>
          <w:rFonts w:ascii="Times New Roman" w:eastAsiaTheme="minorEastAsia" w:hAnsi="Times New Roman" w:cs="Times New Roman"/>
          <w:spacing w:val="-3"/>
          <w:sz w:val="28"/>
          <w:szCs w:val="28"/>
          <w:lang w:eastAsia="ru-RU"/>
        </w:rPr>
        <w:t xml:space="preserve">: </w:t>
      </w:r>
      <w:hyperlink r:id="rId9" w:history="1">
        <w:r w:rsidR="001B25C4" w:rsidRPr="001B25C4">
          <w:rPr>
            <w:rStyle w:val="aff"/>
            <w:rFonts w:ascii="Times New Roman" w:eastAsia="Times New Roman" w:hAnsi="Times New Roman" w:cs="Times New Roman"/>
            <w:sz w:val="28"/>
            <w:szCs w:val="28"/>
            <w:lang w:val="en-US" w:eastAsia="ru-RU"/>
          </w:rPr>
          <w:t>Aleksandr</w:t>
        </w:r>
        <w:r w:rsidR="001B25C4" w:rsidRPr="00276EB0">
          <w:rPr>
            <w:rStyle w:val="aff"/>
            <w:rFonts w:ascii="Times New Roman" w:eastAsia="Times New Roman" w:hAnsi="Times New Roman" w:cs="Times New Roman"/>
            <w:sz w:val="28"/>
            <w:szCs w:val="28"/>
            <w:lang w:eastAsia="ru-RU"/>
          </w:rPr>
          <w:t>.</w:t>
        </w:r>
        <w:r w:rsidR="001B25C4" w:rsidRPr="001B25C4">
          <w:rPr>
            <w:rStyle w:val="aff"/>
            <w:rFonts w:ascii="Times New Roman" w:eastAsia="Times New Roman" w:hAnsi="Times New Roman" w:cs="Times New Roman"/>
            <w:sz w:val="28"/>
            <w:szCs w:val="28"/>
            <w:lang w:val="en-US" w:eastAsia="ru-RU"/>
          </w:rPr>
          <w:t>Udoratin</w:t>
        </w:r>
        <w:r w:rsidR="001B25C4" w:rsidRPr="00276EB0">
          <w:rPr>
            <w:rStyle w:val="aff"/>
            <w:rFonts w:ascii="Times New Roman" w:eastAsia="Times New Roman" w:hAnsi="Times New Roman" w:cs="Times New Roman"/>
            <w:sz w:val="28"/>
            <w:szCs w:val="28"/>
            <w:lang w:eastAsia="ru-RU"/>
          </w:rPr>
          <w:t>@</w:t>
        </w:r>
        <w:r w:rsidR="001B25C4" w:rsidRPr="001B25C4">
          <w:rPr>
            <w:rStyle w:val="aff"/>
            <w:rFonts w:ascii="Times New Roman" w:eastAsia="Times New Roman" w:hAnsi="Times New Roman" w:cs="Times New Roman"/>
            <w:sz w:val="28"/>
            <w:szCs w:val="28"/>
            <w:lang w:val="en-US" w:eastAsia="ru-RU"/>
          </w:rPr>
          <w:t>komiesc</w:t>
        </w:r>
        <w:r w:rsidR="001B25C4" w:rsidRPr="00276EB0">
          <w:rPr>
            <w:rStyle w:val="aff"/>
            <w:rFonts w:ascii="Times New Roman" w:eastAsia="Times New Roman" w:hAnsi="Times New Roman" w:cs="Times New Roman"/>
            <w:sz w:val="28"/>
            <w:szCs w:val="28"/>
            <w:lang w:eastAsia="ru-RU"/>
          </w:rPr>
          <w:t>.</w:t>
        </w:r>
        <w:r w:rsidR="001B25C4" w:rsidRPr="001B25C4">
          <w:rPr>
            <w:rStyle w:val="aff"/>
            <w:rFonts w:ascii="Times New Roman" w:eastAsia="Times New Roman" w:hAnsi="Times New Roman" w:cs="Times New Roman"/>
            <w:sz w:val="28"/>
            <w:szCs w:val="28"/>
            <w:lang w:val="en-US" w:eastAsia="ru-RU"/>
          </w:rPr>
          <w:t>ru</w:t>
        </w:r>
      </w:hyperlink>
      <w:r w:rsidR="001B25C4" w:rsidRPr="00276EB0">
        <w:rPr>
          <w:rFonts w:ascii="Times New Roman" w:eastAsia="Times New Roman" w:hAnsi="Times New Roman" w:cs="Times New Roman"/>
          <w:sz w:val="28"/>
          <w:szCs w:val="28"/>
          <w:lang w:eastAsia="ru-RU"/>
        </w:rPr>
        <w:t xml:space="preserve"> ;</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Исполнителя:</w:t>
      </w:r>
    </w:p>
    <w:p w:rsidR="00F53D4F" w:rsidRPr="005B5D04" w:rsidRDefault="00F53D4F" w:rsidP="00F53D4F">
      <w:pPr>
        <w:tabs>
          <w:tab w:val="num" w:pos="0"/>
          <w:tab w:val="left" w:pos="709"/>
        </w:tabs>
        <w:spacing w:after="0" w:line="240" w:lineRule="auto"/>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pacing w:val="-3"/>
          <w:sz w:val="28"/>
          <w:szCs w:val="28"/>
          <w:lang w:val="en-US" w:eastAsia="ru-RU"/>
        </w:rPr>
        <w:t>E</w:t>
      </w:r>
      <w:r w:rsidRPr="005B5D04">
        <w:rPr>
          <w:rFonts w:ascii="Times New Roman" w:eastAsiaTheme="minorEastAsia" w:hAnsi="Times New Roman" w:cs="Times New Roman"/>
          <w:spacing w:val="-3"/>
          <w:sz w:val="28"/>
          <w:szCs w:val="28"/>
          <w:lang w:eastAsia="ru-RU"/>
        </w:rPr>
        <w:t>-</w:t>
      </w:r>
      <w:r w:rsidRPr="005B5D04">
        <w:rPr>
          <w:rFonts w:ascii="Times New Roman" w:eastAsiaTheme="minorEastAsia" w:hAnsi="Times New Roman" w:cs="Times New Roman"/>
          <w:spacing w:val="-3"/>
          <w:sz w:val="28"/>
          <w:szCs w:val="28"/>
          <w:lang w:val="en-US" w:eastAsia="ru-RU"/>
        </w:rPr>
        <w:t>mail</w:t>
      </w:r>
      <w:r w:rsidRPr="005B5D04">
        <w:rPr>
          <w:rFonts w:ascii="Times New Roman" w:eastAsiaTheme="minorEastAsia" w:hAnsi="Times New Roman" w:cs="Times New Roman"/>
          <w:spacing w:val="-3"/>
          <w:sz w:val="28"/>
          <w:szCs w:val="28"/>
          <w:lang w:eastAsia="ru-RU"/>
        </w:rPr>
        <w:t xml:space="preserve">: </w:t>
      </w:r>
      <w:r w:rsidRPr="005B5D04">
        <w:rPr>
          <w:rFonts w:ascii="Times New Roman" w:eastAsiaTheme="minorEastAsia" w:hAnsi="Times New Roman" w:cs="Times New Roman"/>
          <w:spacing w:val="-3"/>
          <w:sz w:val="28"/>
          <w:szCs w:val="28"/>
          <w:u w:val="single"/>
          <w:lang w:eastAsia="ru-RU"/>
        </w:rPr>
        <w:t>_________________________________.</w:t>
      </w:r>
    </w:p>
    <w:p w:rsidR="00F53D4F" w:rsidRPr="005B5D04" w:rsidRDefault="00F53D4F" w:rsidP="00F53D4F">
      <w:pPr>
        <w:tabs>
          <w:tab w:val="num" w:pos="567"/>
          <w:tab w:val="num" w:pos="709"/>
        </w:tabs>
        <w:autoSpaceDE w:val="0"/>
        <w:autoSpaceDN w:val="0"/>
        <w:adjustRightInd w:val="0"/>
        <w:spacing w:after="0" w:line="240" w:lineRule="auto"/>
        <w:jc w:val="both"/>
        <w:rPr>
          <w:rFonts w:ascii="Times New Roman" w:hAnsi="Times New Roman" w:cs="Times New Roman"/>
          <w:iCs/>
          <w:sz w:val="28"/>
          <w:szCs w:val="28"/>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Антикоррупционная оговорка</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hAnsi="Times New Roman" w:cs="Times New Roman"/>
          <w:sz w:val="28"/>
          <w:szCs w:val="28"/>
        </w:rPr>
        <w:t xml:space="preserve">Подписывая настоящий договор, Стороны соглашаются с требованиями Антикоррупционной политики АО «КЭСК», размещенной на сайте в сети Интернет по адресу: </w:t>
      </w:r>
      <w:hyperlink r:id="rId10" w:history="1">
        <w:r w:rsidRPr="005B5D04">
          <w:rPr>
            <w:rStyle w:val="aff"/>
            <w:rFonts w:ascii="Times New Roman" w:hAnsi="Times New Roman" w:cs="Times New Roman"/>
            <w:sz w:val="28"/>
            <w:szCs w:val="28"/>
          </w:rPr>
          <w:t>https://www.tplusgroup.ru/kso/ethics/</w:t>
        </w:r>
      </w:hyperlink>
      <w:r w:rsidRPr="005B5D04">
        <w:rPr>
          <w:rFonts w:ascii="Times New Roman" w:hAnsi="Times New Roman" w:cs="Times New Roman"/>
          <w:sz w:val="28"/>
          <w:szCs w:val="28"/>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предоставление неоправданных преимуществ по сравнению с другими контрагентами;</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предоставление каких-либо гарантий;</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ускорение существующих процедур;</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5B5D04">
        <w:rPr>
          <w:rFonts w:ascii="Times New Roman" w:eastAsiaTheme="minorEastAsia" w:hAnsi="Times New Roman" w:cs="Times New Roman"/>
          <w:sz w:val="28"/>
          <w:szCs w:val="28"/>
          <w:lang w:eastAsia="ru-RU"/>
        </w:rPr>
        <w:lastRenderedPageBreak/>
        <w:t>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53D4F" w:rsidRPr="005B5D04" w:rsidRDefault="00F53D4F" w:rsidP="00F53D4F">
      <w:pPr>
        <w:spacing w:after="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Указанное в настоящем пункте условие является существенным условием настоящего Договора в соответствии с ч. 1 ст. 432 ГК РФ.</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    В случае отказа Исполнителя от предоставления Информации согласно п. 12.7.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В случае предоставления Информации не в полном объеме (т.е. непредставления какой-либо информации, указанной в форме (Приложение №5) Заказчик направляет повторный запрос о предоставлении Информации по форме, указанной в п. 12.7. Договора, дополненной отсутствующей информацией, с </w:t>
      </w:r>
      <w:r w:rsidRPr="005B5D04">
        <w:rPr>
          <w:rFonts w:ascii="Times New Roman" w:hAnsi="Times New Roman" w:cs="Times New Roman"/>
          <w:sz w:val="28"/>
          <w:szCs w:val="28"/>
        </w:rPr>
        <w:lastRenderedPageBreak/>
        <w:t>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5B5D04" w:rsidRDefault="00F53D4F" w:rsidP="00F53D4F">
      <w:pPr>
        <w:widowControl w:val="0"/>
        <w:spacing w:after="0" w:line="240" w:lineRule="auto"/>
        <w:contextualSpacing/>
        <w:jc w:val="both"/>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Конфиденциальность</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Под конфиденциальной информацией Стороны понимают  документированную информацию,  в отношении любой из Сторон, ее Аффилированных лиц</w:t>
      </w:r>
      <w:r w:rsidRPr="005B5D04">
        <w:rPr>
          <w:rFonts w:ascii="Times New Roman" w:eastAsia="Times New Roman" w:hAnsi="Times New Roman" w:cs="Times New Roman"/>
          <w:sz w:val="28"/>
          <w:szCs w:val="28"/>
          <w:vertAlign w:val="superscript"/>
          <w:lang w:eastAsia="ru-RU"/>
        </w:rPr>
        <w:footnoteReference w:id="1"/>
      </w:r>
      <w:r w:rsidRPr="005B5D04">
        <w:rPr>
          <w:rFonts w:ascii="Times New Roman" w:eastAsia="Times New Roman" w:hAnsi="Times New Roman" w:cs="Times New Roman"/>
          <w:sz w:val="28"/>
          <w:szCs w:val="28"/>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5B5D04">
        <w:rPr>
          <w:rFonts w:ascii="Times New Roman" w:eastAsia="Times New Roman" w:hAnsi="Times New Roman" w:cs="Times New Roman"/>
          <w:sz w:val="28"/>
          <w:szCs w:val="28"/>
          <w:vertAlign w:val="superscript"/>
          <w:lang w:eastAsia="ru-RU"/>
        </w:rPr>
        <w:footnoteReference w:id="2"/>
      </w:r>
      <w:r w:rsidRPr="005B5D04">
        <w:rPr>
          <w:rFonts w:ascii="Times New Roman" w:eastAsia="Times New Roman" w:hAnsi="Times New Roman" w:cs="Times New Roman"/>
          <w:sz w:val="28"/>
          <w:szCs w:val="28"/>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B5D04">
        <w:rPr>
          <w:rFonts w:ascii="Times New Roman" w:eastAsia="Times New Roman" w:hAnsi="Times New Roman" w:cs="Times New Roman"/>
          <w:color w:val="000000"/>
          <w:sz w:val="28"/>
          <w:szCs w:val="28"/>
          <w:lang w:eastAsia="ru-RU"/>
        </w:rPr>
        <w:t>и помеченная Раскрывающей стороной</w:t>
      </w:r>
      <w:r w:rsidRPr="005B5D04">
        <w:rPr>
          <w:rFonts w:ascii="Times New Roman" w:eastAsia="Times New Roman" w:hAnsi="Times New Roman" w:cs="Times New Roman"/>
          <w:color w:val="000000"/>
          <w:sz w:val="28"/>
          <w:szCs w:val="28"/>
          <w:vertAlign w:val="superscript"/>
          <w:lang w:eastAsia="ru-RU"/>
        </w:rPr>
        <w:footnoteReference w:id="3"/>
      </w:r>
      <w:r w:rsidRPr="005B5D04">
        <w:rPr>
          <w:rFonts w:ascii="Times New Roman" w:eastAsia="Times New Roman" w:hAnsi="Times New Roman" w:cs="Times New Roman"/>
          <w:color w:val="000000"/>
          <w:sz w:val="28"/>
          <w:szCs w:val="28"/>
          <w:lang w:eastAsia="ru-RU"/>
        </w:rPr>
        <w:t xml:space="preserve"> грифом «Конфиденциально» и/или «Коммерческая тайна».</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Не относится к Конфиденциальной информации: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б)</w:t>
      </w:r>
      <w:r w:rsidRPr="005B5D04">
        <w:rPr>
          <w:rFonts w:ascii="Times New Roman" w:eastAsia="Times New Roman" w:hAnsi="Times New Roman" w:cs="Times New Roman"/>
          <w:color w:val="000000"/>
          <w:sz w:val="28"/>
          <w:szCs w:val="28"/>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г) информация, которая была самостоятельно разработана Принимающей стороной</w:t>
      </w:r>
      <w:r w:rsidRPr="005B5D04">
        <w:rPr>
          <w:rFonts w:ascii="Times New Roman" w:eastAsia="Times New Roman" w:hAnsi="Times New Roman" w:cs="Times New Roman"/>
          <w:color w:val="000000"/>
          <w:sz w:val="28"/>
          <w:szCs w:val="28"/>
          <w:vertAlign w:val="superscript"/>
          <w:lang w:eastAsia="ru-RU"/>
        </w:rPr>
        <w:footnoteReference w:id="4"/>
      </w:r>
      <w:r w:rsidRPr="005B5D04">
        <w:rPr>
          <w:rFonts w:ascii="Times New Roman" w:eastAsia="Times New Roman" w:hAnsi="Times New Roman" w:cs="Times New Roman"/>
          <w:color w:val="000000"/>
          <w:sz w:val="28"/>
          <w:szCs w:val="28"/>
          <w:lang w:eastAsia="ru-RU"/>
        </w:rPr>
        <w:t xml:space="preserve"> без доступа к Конфиденциальной информации и без использования Конфиденциальной информации;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B5D04">
        <w:rPr>
          <w:rFonts w:ascii="Times New Roman" w:eastAsia="Times New Roman" w:hAnsi="Times New Roman" w:cs="Times New Roman"/>
          <w:color w:val="FF0000"/>
          <w:sz w:val="28"/>
          <w:szCs w:val="28"/>
          <w:lang w:eastAsia="ru-RU"/>
        </w:rPr>
        <w:t xml:space="preserve"> </w:t>
      </w:r>
      <w:r w:rsidRPr="005B5D04">
        <w:rPr>
          <w:rFonts w:ascii="Times New Roman" w:eastAsia="Times New Roman" w:hAnsi="Times New Roman" w:cs="Times New Roman"/>
          <w:color w:val="000000"/>
          <w:sz w:val="28"/>
          <w:szCs w:val="28"/>
          <w:lang w:eastAsia="ru-RU"/>
        </w:rPr>
        <w:t>помеченной Раскрывающей стороной грифом «Конфиденциально» и/или «Коммерческая тайна»,</w:t>
      </w:r>
      <w:r w:rsidRPr="005B5D04">
        <w:rPr>
          <w:rFonts w:ascii="Times New Roman" w:eastAsia="Times New Roman" w:hAnsi="Times New Roman" w:cs="Times New Roman"/>
          <w:sz w:val="28"/>
          <w:szCs w:val="28"/>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Передача Конфиденциальной информации должна сопровождаться:</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5B5D04">
        <w:rPr>
          <w:rFonts w:ascii="Times New Roman" w:eastAsia="Times New Roman" w:hAnsi="Times New Roman" w:cs="Times New Roman"/>
          <w:sz w:val="28"/>
          <w:szCs w:val="28"/>
          <w:vertAlign w:val="superscript"/>
          <w:lang w:eastAsia="ru-RU"/>
        </w:rPr>
        <w:footnoteReference w:id="5"/>
      </w:r>
      <w:r w:rsidRPr="005B5D04">
        <w:rPr>
          <w:rFonts w:ascii="Times New Roman" w:eastAsia="Times New Roman" w:hAnsi="Times New Roman" w:cs="Times New Roman"/>
          <w:sz w:val="28"/>
          <w:szCs w:val="28"/>
          <w:lang w:eastAsia="ru-RU"/>
        </w:rPr>
        <w:t xml:space="preserve"> и Исполнителям</w:t>
      </w:r>
      <w:r w:rsidRPr="005B5D04">
        <w:rPr>
          <w:rFonts w:ascii="Times New Roman" w:eastAsia="Times New Roman" w:hAnsi="Times New Roman" w:cs="Times New Roman"/>
          <w:sz w:val="28"/>
          <w:szCs w:val="28"/>
          <w:vertAlign w:val="superscript"/>
          <w:lang w:eastAsia="ru-RU"/>
        </w:rPr>
        <w:footnoteReference w:id="6"/>
      </w:r>
      <w:r w:rsidRPr="005B5D04">
        <w:rPr>
          <w:rFonts w:ascii="Times New Roman" w:eastAsia="Times New Roman" w:hAnsi="Times New Roman" w:cs="Times New Roman"/>
          <w:sz w:val="28"/>
          <w:szCs w:val="28"/>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5B5D04">
        <w:rPr>
          <w:rFonts w:ascii="Times New Roman" w:eastAsia="Times New Roman" w:hAnsi="Times New Roman" w:cs="Times New Roman"/>
          <w:sz w:val="28"/>
          <w:szCs w:val="28"/>
          <w:vertAlign w:val="superscript"/>
          <w:lang w:eastAsia="ru-RU"/>
        </w:rPr>
        <w:footnoteReference w:id="7"/>
      </w:r>
      <w:r w:rsidRPr="005B5D04">
        <w:rPr>
          <w:rFonts w:ascii="Times New Roman" w:eastAsia="Times New Roman" w:hAnsi="Times New Roman" w:cs="Times New Roman"/>
          <w:sz w:val="28"/>
          <w:szCs w:val="28"/>
          <w:lang w:eastAsia="ru-RU"/>
        </w:rPr>
        <w:t xml:space="preserve">.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Принимающая сторона принимает на себя следующие обязательства:</w:t>
      </w:r>
    </w:p>
    <w:p w:rsidR="00F53D4F" w:rsidRPr="005B5D04"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53D4F" w:rsidRPr="005B5D04"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w:t>
      </w:r>
      <w:r w:rsidRPr="005B5D04">
        <w:rPr>
          <w:rFonts w:ascii="Times New Roman" w:eastAsia="Times New Roman" w:hAnsi="Times New Roman" w:cs="Times New Roman"/>
          <w:color w:val="000000"/>
          <w:sz w:val="28"/>
          <w:szCs w:val="28"/>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B5D04">
        <w:rPr>
          <w:rFonts w:ascii="Times New Roman" w:eastAsia="Times New Roman" w:hAnsi="Times New Roman" w:cs="Times New Roman"/>
          <w:sz w:val="28"/>
          <w:szCs w:val="28"/>
          <w:lang w:val="en-US" w:eastAsia="ru-RU"/>
        </w:rPr>
        <w:t>Internet</w:t>
      </w:r>
      <w:r w:rsidRPr="005B5D04">
        <w:rPr>
          <w:rFonts w:ascii="Times New Roman" w:eastAsia="Times New Roman" w:hAnsi="Times New Roman" w:cs="Times New Roman"/>
          <w:sz w:val="28"/>
          <w:szCs w:val="28"/>
          <w:lang w:eastAsia="ru-RU"/>
        </w:rPr>
        <w:t xml:space="preserve"> без принятия соответствующих мер информационной защиты, удовлетворяющих обе Стороны.</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законно являлась или стала известна, или доступна Принимающей стороне до ее получения от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 независимо подготовлена Принимающей стороной без какого-либо обращения к Конфиденциальной информации;</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разрешена к раскрытию письменным разрешением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B5D04">
        <w:rPr>
          <w:rFonts w:ascii="Times New Roman" w:eastAsia="Times New Roman" w:hAnsi="Times New Roman" w:cs="Times New Roman"/>
          <w:color w:val="000000"/>
          <w:sz w:val="28"/>
          <w:szCs w:val="28"/>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B5D04">
        <w:rPr>
          <w:rFonts w:ascii="Times New Roman" w:eastAsia="Times New Roman" w:hAnsi="Times New Roman" w:cs="Times New Roman"/>
          <w:sz w:val="28"/>
          <w:szCs w:val="28"/>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B5D04">
        <w:rPr>
          <w:rFonts w:ascii="Times New Roman" w:eastAsia="Times New Roman" w:hAnsi="Times New Roman" w:cs="Times New Roman"/>
          <w:color w:val="000000"/>
          <w:sz w:val="28"/>
          <w:szCs w:val="28"/>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color w:val="000000"/>
          <w:sz w:val="28"/>
          <w:szCs w:val="28"/>
          <w:lang w:eastAsia="ru-RU"/>
        </w:rPr>
        <w:t xml:space="preserve"> Раскрывающая сторона имеет право: </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 устанавливать, изменять и отменять в письменной форме режим конфиденциальности для переданной информации;</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Положение о конфиденциальности действует в течение 3 (трех) лет с даты подписания Договора.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B5D04">
        <w:rPr>
          <w:rFonts w:ascii="Times New Roman" w:eastAsia="Times New Roman" w:hAnsi="Times New Roman" w:cs="Times New Roman"/>
          <w:color w:val="000000"/>
          <w:sz w:val="28"/>
          <w:szCs w:val="28"/>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B5D04">
        <w:rPr>
          <w:rFonts w:ascii="Times New Roman" w:eastAsia="Times New Roman" w:hAnsi="Times New Roman" w:cs="Times New Roman"/>
          <w:sz w:val="28"/>
          <w:szCs w:val="28"/>
          <w:lang w:eastAsia="ru-RU"/>
        </w:rPr>
        <w:t>По истечении срока предупреждения положения настоящей Статьи прекращают свое действие.</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53D4F" w:rsidRPr="005B5D04" w:rsidRDefault="00F53D4F" w:rsidP="00F53D4F">
      <w:pPr>
        <w:tabs>
          <w:tab w:val="num" w:pos="426"/>
        </w:tabs>
        <w:spacing w:after="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 xml:space="preserve"> </w:t>
      </w:r>
    </w:p>
    <w:p w:rsidR="00F53D4F" w:rsidRPr="005B5D04" w:rsidRDefault="00F53D4F" w:rsidP="00F53D4F">
      <w:pPr>
        <w:widowControl w:val="0"/>
        <w:numPr>
          <w:ilvl w:val="0"/>
          <w:numId w:val="5"/>
        </w:numPr>
        <w:tabs>
          <w:tab w:val="num" w:pos="567"/>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Заключительные положения</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53D4F" w:rsidRPr="005B5D04" w:rsidRDefault="00F53D4F" w:rsidP="00F53D4F">
      <w:pPr>
        <w:tabs>
          <w:tab w:val="num" w:pos="1440"/>
          <w:tab w:val="num" w:pos="1866"/>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5B5D04"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b/>
          <w:sz w:val="28"/>
          <w:szCs w:val="28"/>
        </w:rPr>
        <w:t>Электронный документооборот</w:t>
      </w:r>
      <w:r w:rsidRPr="005B5D04">
        <w:rPr>
          <w:rStyle w:val="afff7"/>
          <w:rFonts w:ascii="Times New Roman" w:hAnsi="Times New Roman" w:cs="Times New Roman"/>
          <w:i/>
          <w:sz w:val="28"/>
          <w:szCs w:val="28"/>
        </w:rPr>
        <w:footnoteReference w:id="8"/>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w:t>
      </w:r>
      <w:r w:rsidRPr="005B5D04">
        <w:rPr>
          <w:rFonts w:ascii="Times New Roman" w:hAnsi="Times New Roman" w:cs="Times New Roman"/>
          <w:sz w:val="28"/>
          <w:szCs w:val="28"/>
        </w:rPr>
        <w:lastRenderedPageBreak/>
        <w:t xml:space="preserve">электронными данными с АО «ПФ «СКБ Контур», а именно:  </w:t>
      </w:r>
      <w:r w:rsidRPr="005B5D04">
        <w:rPr>
          <w:rFonts w:ascii="Times New Roman" w:hAnsi="Times New Roman" w:cs="Times New Roman"/>
          <w:sz w:val="28"/>
          <w:szCs w:val="28"/>
          <w:vertAlign w:val="superscript"/>
        </w:rPr>
        <w:footnoteReference w:id="9"/>
      </w:r>
      <w:r w:rsidRPr="005B5D04">
        <w:rPr>
          <w:rFonts w:ascii="Times New Roman" w:hAnsi="Times New Roman" w:cs="Times New Roman"/>
          <w:sz w:val="28"/>
          <w:szCs w:val="28"/>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D541FA" w:rsidRPr="005B5D04">
        <w:rPr>
          <w:rFonts w:ascii="Times New Roman" w:hAnsi="Times New Roman" w:cs="Times New Roman"/>
          <w:sz w:val="28"/>
          <w:szCs w:val="28"/>
        </w:rPr>
        <w:t xml:space="preserve">от 19.12.2023 № ЕД–7-26/970@ </w:t>
      </w:r>
      <w:r w:rsidRPr="005B5D04">
        <w:rPr>
          <w:rFonts w:ascii="Times New Roman" w:hAnsi="Times New Roman" w:cs="Times New Roman"/>
          <w:sz w:val="28"/>
          <w:szCs w:val="28"/>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При обмене электронными документами Стороны обязуются указывать нижеописанные реквизиты для каждого XML документа:</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ТекстИнф и значениями атрибутов Идентиф=" ПредДок" и Значен=&lt;Номер ПУД&gt;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ТекстИнф и значениями атрибутов Идентиф=" ПредДокДата" и Значен=&lt;Дата ПУД&gt;</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Датой отправки указанных в Договоре документов в электронном виде по телекоммуникационным каналам связи считается дата подтверждения </w:t>
      </w:r>
      <w:r w:rsidRPr="005B5D04">
        <w:rPr>
          <w:rFonts w:ascii="Times New Roman" w:hAnsi="Times New Roman" w:cs="Times New Roman"/>
          <w:sz w:val="28"/>
          <w:szCs w:val="28"/>
        </w:rPr>
        <w:lastRenderedPageBreak/>
        <w:t>Оператором ЭДО отправки такого документа.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F53D4F" w:rsidRPr="005B5D04" w:rsidRDefault="00F53D4F" w:rsidP="00F53D4F">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3D4F" w:rsidRPr="005B5D04"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Все указанные в Договоре приложения являются его неотъемлемой частью.</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Приложения к настоящему Договору:</w:t>
      </w:r>
    </w:p>
    <w:p w:rsidR="00F53D4F" w:rsidRPr="005B5D04"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9" w:name="_Ref328747268"/>
      <w:r w:rsidRPr="005B5D04">
        <w:rPr>
          <w:rFonts w:ascii="Times New Roman" w:eastAsiaTheme="minorEastAsia" w:hAnsi="Times New Roman" w:cs="Times New Roman"/>
          <w:sz w:val="28"/>
          <w:szCs w:val="28"/>
          <w:lang w:eastAsia="ru-RU"/>
        </w:rPr>
        <w:t xml:space="preserve">  Термины и определения</w:t>
      </w:r>
    </w:p>
    <w:p w:rsidR="00F53D4F" w:rsidRPr="005B5D04"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Техническое Задание</w:t>
      </w:r>
      <w:bookmarkEnd w:id="9"/>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Расчет стоимости оказываемых услуг</w:t>
      </w:r>
    </w:p>
    <w:p w:rsidR="00F53D4F" w:rsidRPr="005B5D04"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Форма Акта о выявленном нарушении</w:t>
      </w:r>
    </w:p>
    <w:p w:rsidR="00F53D4F" w:rsidRPr="005B5D04"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Информация о цепочке собственников (бенефициарах)</w:t>
      </w:r>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Требования к промышленной безопасности и охране труда </w:t>
      </w:r>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Форма Акта приема-передачи имущества/оборудования.</w:t>
      </w:r>
    </w:p>
    <w:p w:rsidR="00F53D4F" w:rsidRPr="005B5D04" w:rsidRDefault="00F53D4F" w:rsidP="00F53D4F">
      <w:p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color w:val="000000" w:themeColor="text1"/>
          <w:sz w:val="28"/>
          <w:szCs w:val="28"/>
          <w:lang w:eastAsia="ru-RU"/>
        </w:rPr>
        <w:t xml:space="preserve">                                                          </w:t>
      </w:r>
    </w:p>
    <w:p w:rsidR="00F53D4F" w:rsidRPr="005B5D04" w:rsidRDefault="00F53D4F" w:rsidP="00F53D4F">
      <w:pPr>
        <w:widowControl w:val="0"/>
        <w:spacing w:after="0" w:line="240" w:lineRule="auto"/>
        <w:jc w:val="center"/>
        <w:outlineLvl w:val="1"/>
        <w:rPr>
          <w:rFonts w:ascii="Times New Roman" w:eastAsia="Calibri" w:hAnsi="Times New Roman" w:cs="Times New Roman"/>
          <w:b/>
          <w:sz w:val="28"/>
          <w:szCs w:val="28"/>
        </w:rPr>
      </w:pPr>
      <w:r w:rsidRPr="005B5D04">
        <w:rPr>
          <w:rFonts w:ascii="Times New Roman" w:eastAsia="Calibri" w:hAnsi="Times New Roman" w:cs="Times New Roman"/>
          <w:b/>
          <w:sz w:val="28"/>
          <w:szCs w:val="28"/>
        </w:rPr>
        <w:t>Статья 15. Адреса, банковские и почтовые реквизиты и подписи Сторон:</w:t>
      </w:r>
    </w:p>
    <w:p w:rsidR="00F53D4F" w:rsidRPr="005B5D04" w:rsidRDefault="00F53D4F" w:rsidP="00F53D4F">
      <w:pPr>
        <w:widowControl w:val="0"/>
        <w:spacing w:after="0" w:line="240" w:lineRule="auto"/>
        <w:jc w:val="center"/>
        <w:outlineLvl w:val="1"/>
        <w:rPr>
          <w:rFonts w:ascii="Times New Roman" w:eastAsia="Calibri" w:hAnsi="Times New Roman" w:cs="Times New Roman"/>
          <w:b/>
          <w:sz w:val="28"/>
          <w:szCs w:val="2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3D4F" w:rsidRPr="005B5D04" w:rsidTr="0025106C">
        <w:tc>
          <w:tcPr>
            <w:tcW w:w="4448" w:type="dxa"/>
          </w:tcPr>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t>Исполнитель</w:t>
            </w:r>
          </w:p>
        </w:tc>
        <w:tc>
          <w:tcPr>
            <w:tcW w:w="5299" w:type="dxa"/>
          </w:tcPr>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t>Заказчик</w:t>
            </w:r>
          </w:p>
        </w:tc>
      </w:tr>
      <w:tr w:rsidR="00F53D4F" w:rsidRPr="005B5D04" w:rsidTr="0025106C">
        <w:tc>
          <w:tcPr>
            <w:tcW w:w="4448" w:type="dxa"/>
          </w:tcPr>
          <w:p w:rsidR="00F53D4F" w:rsidRPr="005B5D04" w:rsidRDefault="00F53D4F" w:rsidP="0025106C">
            <w:pPr>
              <w:widowControl w:val="0"/>
              <w:shd w:val="clear" w:color="auto" w:fill="FFFFFF"/>
              <w:tabs>
                <w:tab w:val="left" w:pos="4232"/>
              </w:tabs>
              <w:spacing w:after="0" w:line="240" w:lineRule="auto"/>
              <w:ind w:right="-108"/>
              <w:jc w:val="center"/>
              <w:rPr>
                <w:rFonts w:ascii="Times New Roman" w:eastAsia="Times New Roman" w:hAnsi="Times New Roman" w:cs="Times New Roman"/>
                <w:b/>
                <w:spacing w:val="-3"/>
                <w:sz w:val="28"/>
                <w:szCs w:val="28"/>
                <w:lang w:eastAsia="ru-RU"/>
              </w:rPr>
            </w:pPr>
            <w:r w:rsidRPr="005B5D04">
              <w:rPr>
                <w:rFonts w:ascii="Times New Roman" w:eastAsia="Times New Roman" w:hAnsi="Times New Roman" w:cs="Times New Roman"/>
                <w:b/>
                <w:spacing w:val="-3"/>
                <w:sz w:val="28"/>
                <w:szCs w:val="28"/>
                <w:lang w:eastAsia="ru-RU"/>
              </w:rPr>
              <w:t>______ «_______________»</w:t>
            </w:r>
          </w:p>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c>
          <w:tcPr>
            <w:tcW w:w="5299" w:type="dxa"/>
          </w:tcPr>
          <w:p w:rsidR="00F53D4F" w:rsidRPr="005B5D04" w:rsidRDefault="00F53D4F" w:rsidP="0025106C">
            <w:pPr>
              <w:widowControl w:val="0"/>
              <w:shd w:val="clear" w:color="auto" w:fill="FFFFFF"/>
              <w:spacing w:after="0" w:line="240" w:lineRule="auto"/>
              <w:ind w:right="461"/>
              <w:jc w:val="center"/>
              <w:rPr>
                <w:rFonts w:ascii="Times New Roman" w:eastAsia="Times New Roman" w:hAnsi="Times New Roman" w:cs="Times New Roman"/>
                <w:b/>
                <w:spacing w:val="-3"/>
                <w:sz w:val="28"/>
                <w:szCs w:val="28"/>
                <w:lang w:eastAsia="ru-RU"/>
              </w:rPr>
            </w:pPr>
            <w:r w:rsidRPr="005B5D04">
              <w:rPr>
                <w:rFonts w:ascii="Times New Roman" w:eastAsia="Times New Roman" w:hAnsi="Times New Roman" w:cs="Times New Roman"/>
                <w:b/>
                <w:spacing w:val="-3"/>
                <w:sz w:val="28"/>
                <w:szCs w:val="28"/>
                <w:lang w:eastAsia="ru-RU"/>
              </w:rPr>
              <w:t>АО «Коми энергосбытовая компания»</w:t>
            </w:r>
          </w:p>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r>
      <w:tr w:rsidR="00F53D4F" w:rsidRPr="005B5D04" w:rsidTr="0025106C">
        <w:tc>
          <w:tcPr>
            <w:tcW w:w="4448" w:type="dxa"/>
          </w:tcPr>
          <w:p w:rsidR="00F53D4F" w:rsidRPr="005B5D04"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spacing w:val="-3"/>
                <w:sz w:val="28"/>
                <w:szCs w:val="28"/>
                <w:lang w:eastAsia="ru-RU"/>
              </w:rPr>
              <w:lastRenderedPageBreak/>
              <w:t xml:space="preserve">Юридический адрес: </w:t>
            </w:r>
            <w:r w:rsidRPr="005B5D04">
              <w:rPr>
                <w:rFonts w:ascii="Times New Roman" w:eastAsia="Times New Roman" w:hAnsi="Times New Roman" w:cs="Times New Roman"/>
                <w:spacing w:val="3"/>
                <w:sz w:val="28"/>
                <w:szCs w:val="28"/>
                <w:lang w:eastAsia="ru-RU"/>
              </w:rPr>
              <w:t>____________________</w:t>
            </w:r>
          </w:p>
        </w:tc>
        <w:tc>
          <w:tcPr>
            <w:tcW w:w="5299" w:type="dxa"/>
          </w:tcPr>
          <w:p w:rsidR="00F53D4F" w:rsidRPr="005B5D04"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spacing w:val="-3"/>
                <w:sz w:val="28"/>
                <w:szCs w:val="28"/>
                <w:lang w:eastAsia="ru-RU"/>
              </w:rPr>
              <w:t xml:space="preserve">Юридический адрес: </w:t>
            </w:r>
            <w:r w:rsidRPr="005B5D04">
              <w:rPr>
                <w:rFonts w:ascii="Times New Roman" w:eastAsia="Times New Roman" w:hAnsi="Times New Roman" w:cs="Times New Roman"/>
                <w:spacing w:val="3"/>
                <w:sz w:val="28"/>
                <w:szCs w:val="28"/>
                <w:lang w:eastAsia="ru-RU"/>
              </w:rPr>
              <w:t xml:space="preserve">167000, Республика Коми, г.Сыктывкар, ул. Первомайская, д.70 </w:t>
            </w:r>
          </w:p>
        </w:tc>
      </w:tr>
      <w:tr w:rsidR="00F53D4F" w:rsidRPr="005B5D04" w:rsidTr="0025106C">
        <w:tc>
          <w:tcPr>
            <w:tcW w:w="4448" w:type="dxa"/>
          </w:tcPr>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ИНН </w:t>
            </w:r>
            <w:r w:rsidRPr="005B5D04">
              <w:rPr>
                <w:rFonts w:ascii="Times New Roman" w:eastAsia="Times New Roman" w:hAnsi="Times New Roman" w:cs="Times New Roman"/>
                <w:spacing w:val="3"/>
                <w:sz w:val="28"/>
                <w:szCs w:val="28"/>
                <w:lang w:eastAsia="ru-RU"/>
              </w:rPr>
              <w:t>____________, КПП_______________</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ОГРН__________________________________</w:t>
            </w:r>
          </w:p>
        </w:tc>
        <w:tc>
          <w:tcPr>
            <w:tcW w:w="5299" w:type="dxa"/>
          </w:tcPr>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ИНН </w:t>
            </w:r>
            <w:r w:rsidRPr="005B5D04">
              <w:rPr>
                <w:rFonts w:ascii="Times New Roman" w:eastAsiaTheme="minorEastAsia" w:hAnsi="Times New Roman" w:cs="Times New Roman"/>
                <w:sz w:val="28"/>
                <w:szCs w:val="28"/>
                <w:lang w:eastAsia="ru-RU"/>
              </w:rPr>
              <w:t>1101301856</w:t>
            </w:r>
            <w:r w:rsidRPr="005B5D04">
              <w:rPr>
                <w:rFonts w:ascii="Times New Roman" w:eastAsia="Times New Roman" w:hAnsi="Times New Roman" w:cs="Times New Roman"/>
                <w:spacing w:val="3"/>
                <w:sz w:val="28"/>
                <w:szCs w:val="28"/>
                <w:lang w:eastAsia="ru-RU"/>
              </w:rPr>
              <w:t>, КПП 785150001</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ОГРН </w:t>
            </w:r>
            <w:r w:rsidRPr="005B5D04">
              <w:rPr>
                <w:rFonts w:ascii="Times New Roman" w:eastAsiaTheme="minorEastAsia" w:hAnsi="Times New Roman" w:cs="Times New Roman"/>
                <w:sz w:val="28"/>
                <w:szCs w:val="28"/>
                <w:lang w:eastAsia="ru-RU"/>
              </w:rPr>
              <w:t>1061101039779</w:t>
            </w:r>
          </w:p>
        </w:tc>
      </w:tr>
      <w:tr w:rsidR="00F53D4F" w:rsidRPr="005B5D04" w:rsidTr="0025106C">
        <w:tc>
          <w:tcPr>
            <w:tcW w:w="4448"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Банковские реквизиты:</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Р/с №____________________ в ___________</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К/с___________________, БИК ____________</w:t>
            </w:r>
          </w:p>
        </w:tc>
        <w:tc>
          <w:tcPr>
            <w:tcW w:w="5299"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Банковские реквизиты:</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Р/с № </w:t>
            </w:r>
            <w:r w:rsidRPr="005B5D04">
              <w:rPr>
                <w:rFonts w:ascii="Times New Roman" w:eastAsiaTheme="minorEastAsia" w:hAnsi="Times New Roman" w:cs="Times New Roman"/>
                <w:sz w:val="28"/>
                <w:szCs w:val="28"/>
                <w:lang w:eastAsia="ru-RU"/>
              </w:rPr>
              <w:t>40702810828000114785</w:t>
            </w:r>
            <w:r w:rsidRPr="005B5D04">
              <w:rPr>
                <w:rFonts w:ascii="Times New Roman" w:eastAsia="Times New Roman" w:hAnsi="Times New Roman" w:cs="Times New Roman"/>
                <w:spacing w:val="-3"/>
                <w:sz w:val="28"/>
                <w:szCs w:val="28"/>
                <w:lang w:eastAsia="ru-RU"/>
              </w:rPr>
              <w:t xml:space="preserve"> в </w:t>
            </w:r>
            <w:r w:rsidRPr="005B5D04">
              <w:rPr>
                <w:rFonts w:ascii="Times New Roman" w:eastAsiaTheme="minorEastAsia" w:hAnsi="Times New Roman" w:cs="Times New Roman"/>
                <w:sz w:val="28"/>
                <w:szCs w:val="28"/>
                <w:lang w:eastAsia="ru-RU"/>
              </w:rPr>
              <w:t xml:space="preserve">Коми ОСБ № </w:t>
            </w:r>
            <w:smartTag w:uri="urn:schemas-microsoft-com:office:smarttags" w:element="metricconverter">
              <w:smartTagPr>
                <w:attr w:name="ProductID" w:val="8617 г"/>
              </w:smartTagPr>
              <w:r w:rsidRPr="005B5D04">
                <w:rPr>
                  <w:rFonts w:ascii="Times New Roman" w:eastAsiaTheme="minorEastAsia" w:hAnsi="Times New Roman" w:cs="Times New Roman"/>
                  <w:sz w:val="28"/>
                  <w:szCs w:val="28"/>
                  <w:lang w:eastAsia="ru-RU"/>
                </w:rPr>
                <w:t>8617 г</w:t>
              </w:r>
            </w:smartTag>
            <w:r w:rsidRPr="005B5D04">
              <w:rPr>
                <w:rFonts w:ascii="Times New Roman" w:eastAsiaTheme="minorEastAsia" w:hAnsi="Times New Roman" w:cs="Times New Roman"/>
                <w:sz w:val="28"/>
                <w:szCs w:val="28"/>
                <w:lang w:eastAsia="ru-RU"/>
              </w:rPr>
              <w:t>.Сыктывкар</w:t>
            </w:r>
          </w:p>
          <w:p w:rsidR="00F53D4F" w:rsidRPr="005B5D04" w:rsidRDefault="00F53D4F" w:rsidP="0025106C">
            <w:pPr>
              <w:widowControl w:val="0"/>
              <w:spacing w:after="0" w:line="240" w:lineRule="auto"/>
              <w:jc w:val="both"/>
              <w:rPr>
                <w:rFonts w:ascii="Times New Roman" w:eastAsiaTheme="minorEastAsia" w:hAnsi="Times New Roman" w:cs="Times New Roman"/>
                <w:sz w:val="28"/>
                <w:szCs w:val="28"/>
                <w:lang w:eastAsia="ru-RU"/>
              </w:rPr>
            </w:pPr>
            <w:r w:rsidRPr="005B5D04">
              <w:rPr>
                <w:rFonts w:ascii="Times New Roman" w:eastAsia="Times New Roman" w:hAnsi="Times New Roman" w:cs="Times New Roman"/>
                <w:spacing w:val="-3"/>
                <w:sz w:val="28"/>
                <w:szCs w:val="28"/>
                <w:lang w:eastAsia="ru-RU"/>
              </w:rPr>
              <w:t xml:space="preserve">К/с </w:t>
            </w:r>
            <w:r w:rsidRPr="005B5D04">
              <w:rPr>
                <w:rFonts w:ascii="Times New Roman" w:eastAsiaTheme="minorEastAsia" w:hAnsi="Times New Roman" w:cs="Times New Roman"/>
                <w:sz w:val="28"/>
                <w:szCs w:val="28"/>
                <w:lang w:eastAsia="ru-RU"/>
              </w:rPr>
              <w:t>30101810400000000640</w:t>
            </w:r>
            <w:r w:rsidRPr="005B5D04">
              <w:rPr>
                <w:rFonts w:ascii="Times New Roman" w:eastAsia="Times New Roman" w:hAnsi="Times New Roman" w:cs="Times New Roman"/>
                <w:spacing w:val="-3"/>
                <w:sz w:val="28"/>
                <w:szCs w:val="28"/>
                <w:lang w:eastAsia="ru-RU"/>
              </w:rPr>
              <w:t xml:space="preserve">, БИК </w:t>
            </w:r>
            <w:r w:rsidRPr="005B5D04">
              <w:rPr>
                <w:rFonts w:ascii="Times New Roman" w:eastAsiaTheme="minorEastAsia" w:hAnsi="Times New Roman" w:cs="Times New Roman"/>
                <w:sz w:val="28"/>
                <w:szCs w:val="28"/>
                <w:lang w:eastAsia="ru-RU"/>
              </w:rPr>
              <w:t>048702640</w:t>
            </w:r>
          </w:p>
          <w:p w:rsidR="00F53D4F" w:rsidRPr="005B5D04" w:rsidRDefault="00F53D4F" w:rsidP="0025106C">
            <w:pPr>
              <w:widowControl w:val="0"/>
              <w:spacing w:after="0" w:line="240" w:lineRule="auto"/>
              <w:jc w:val="both"/>
              <w:rPr>
                <w:rFonts w:ascii="Times New Roman" w:eastAsiaTheme="minorEastAsia" w:hAnsi="Times New Roman" w:cs="Times New Roman"/>
                <w:sz w:val="28"/>
                <w:szCs w:val="28"/>
                <w:lang w:eastAsia="ru-RU"/>
              </w:rPr>
            </w:pP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p>
        </w:tc>
      </w:tr>
      <w:tr w:rsidR="00F53D4F" w:rsidRPr="005B5D04" w:rsidTr="0025106C">
        <w:tc>
          <w:tcPr>
            <w:tcW w:w="4448" w:type="dxa"/>
          </w:tcPr>
          <w:p w:rsidR="00F53D4F" w:rsidRPr="005B5D04" w:rsidRDefault="00F53D4F" w:rsidP="0025106C">
            <w:pPr>
              <w:widowControl w:val="0"/>
              <w:shd w:val="clear" w:color="auto" w:fill="FFFFFF"/>
              <w:spacing w:after="0" w:line="240" w:lineRule="auto"/>
              <w:ind w:right="-108"/>
              <w:jc w:val="both"/>
              <w:rPr>
                <w:rFonts w:ascii="Times New Roman" w:eastAsia="Times New Roman" w:hAnsi="Times New Roman" w:cs="Times New Roman"/>
                <w:spacing w:val="-3"/>
                <w:sz w:val="28"/>
                <w:szCs w:val="28"/>
                <w:lang w:val="en-US" w:eastAsia="ru-RU"/>
              </w:rPr>
            </w:pPr>
            <w:r w:rsidRPr="005B5D04">
              <w:rPr>
                <w:rFonts w:ascii="Times New Roman" w:eastAsia="Times New Roman" w:hAnsi="Times New Roman" w:cs="Times New Roman"/>
                <w:spacing w:val="-3"/>
                <w:sz w:val="28"/>
                <w:szCs w:val="28"/>
                <w:lang w:val="en-US" w:eastAsia="ru-RU"/>
              </w:rPr>
              <w:t xml:space="preserve">______________________/_________________/ </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val="en-US" w:eastAsia="ru-RU"/>
              </w:rPr>
            </w:pPr>
            <w:r w:rsidRPr="005B5D04">
              <w:rPr>
                <w:rFonts w:ascii="Times New Roman" w:eastAsia="Times New Roman" w:hAnsi="Times New Roman" w:cs="Times New Roman"/>
                <w:spacing w:val="-3"/>
                <w:sz w:val="28"/>
                <w:szCs w:val="28"/>
                <w:lang w:eastAsia="ru-RU"/>
              </w:rPr>
              <w:t>м</w:t>
            </w:r>
            <w:r w:rsidRPr="005B5D04">
              <w:rPr>
                <w:rFonts w:ascii="Times New Roman" w:eastAsia="Times New Roman" w:hAnsi="Times New Roman" w:cs="Times New Roman"/>
                <w:spacing w:val="-3"/>
                <w:sz w:val="28"/>
                <w:szCs w:val="28"/>
                <w:lang w:val="en-US" w:eastAsia="ru-RU"/>
              </w:rPr>
              <w:t>.</w:t>
            </w:r>
            <w:r w:rsidRPr="005B5D04">
              <w:rPr>
                <w:rFonts w:ascii="Times New Roman" w:eastAsia="Times New Roman" w:hAnsi="Times New Roman" w:cs="Times New Roman"/>
                <w:spacing w:val="-3"/>
                <w:sz w:val="28"/>
                <w:szCs w:val="28"/>
                <w:lang w:eastAsia="ru-RU"/>
              </w:rPr>
              <w:t>п</w:t>
            </w:r>
            <w:r w:rsidRPr="005B5D04">
              <w:rPr>
                <w:rFonts w:ascii="Times New Roman" w:eastAsia="Times New Roman" w:hAnsi="Times New Roman" w:cs="Times New Roman"/>
                <w:spacing w:val="-3"/>
                <w:sz w:val="28"/>
                <w:szCs w:val="28"/>
                <w:lang w:val="en-US" w:eastAsia="ru-RU"/>
              </w:rPr>
              <w:t>.</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val="en-US" w:eastAsia="ru-RU"/>
              </w:rPr>
              <w:t xml:space="preserve">«____»  ____________________ 202__ </w:t>
            </w:r>
            <w:r w:rsidRPr="005B5D04">
              <w:rPr>
                <w:rFonts w:ascii="Times New Roman" w:eastAsia="Times New Roman" w:hAnsi="Times New Roman" w:cs="Times New Roman"/>
                <w:spacing w:val="-3"/>
                <w:sz w:val="28"/>
                <w:szCs w:val="28"/>
                <w:lang w:eastAsia="ru-RU"/>
              </w:rPr>
              <w:t>года</w:t>
            </w:r>
          </w:p>
        </w:tc>
        <w:tc>
          <w:tcPr>
            <w:tcW w:w="5299"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______________________/ Е.Н. Борисова /</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м.п.</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«_____»  _________________ 202__ года</w:t>
            </w:r>
          </w:p>
        </w:tc>
      </w:tr>
    </w:tbl>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 xml:space="preserve">Приложение № 1 </w:t>
      </w: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к Договору №____</w:t>
      </w:r>
    </w:p>
    <w:p w:rsidR="00F53D4F" w:rsidRPr="005B5D04" w:rsidRDefault="00F53D4F" w:rsidP="00F53D4F">
      <w:pPr>
        <w:spacing w:after="0" w:line="240" w:lineRule="auto"/>
        <w:contextualSpacing/>
        <w:jc w:val="center"/>
        <w:rPr>
          <w:rFonts w:ascii="Times New Roman" w:eastAsiaTheme="minorEastAsia" w:hAnsi="Times New Roman" w:cs="Times New Roman"/>
          <w:b/>
          <w:sz w:val="28"/>
          <w:szCs w:val="28"/>
          <w:lang w:eastAsia="ru-RU"/>
        </w:rPr>
      </w:pPr>
    </w:p>
    <w:p w:rsidR="00F53D4F" w:rsidRPr="005B5D04" w:rsidRDefault="00F53D4F" w:rsidP="00F53D4F">
      <w:pPr>
        <w:spacing w:after="0" w:line="240" w:lineRule="auto"/>
        <w:contextualSpacing/>
        <w:jc w:val="center"/>
        <w:rPr>
          <w:rFonts w:ascii="Times New Roman" w:eastAsiaTheme="minorEastAsia" w:hAnsi="Times New Roman" w:cs="Times New Roman"/>
          <w:b/>
          <w:sz w:val="28"/>
          <w:szCs w:val="28"/>
          <w:lang w:eastAsia="ru-RU"/>
        </w:rPr>
      </w:pPr>
      <w:r w:rsidRPr="005B5D04">
        <w:rPr>
          <w:rFonts w:ascii="Times New Roman" w:eastAsiaTheme="minorEastAsia" w:hAnsi="Times New Roman" w:cs="Times New Roman"/>
          <w:b/>
          <w:sz w:val="28"/>
          <w:szCs w:val="28"/>
          <w:lang w:eastAsia="ru-RU"/>
        </w:rPr>
        <w:t>ТЕРМИНЫ И ОПРЕДЕЛЕНИЯ</w:t>
      </w: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Частное охранное предприятие/организация (ЧОП/ЧОО)</w:t>
      </w:r>
      <w:r w:rsidRPr="005B5D04">
        <w:rPr>
          <w:rFonts w:ascii="Times New Roman" w:eastAsiaTheme="minorEastAsia" w:hAnsi="Times New Roman" w:cs="Times New Roman"/>
          <w:sz w:val="28"/>
          <w:szCs w:val="28"/>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Ведомственная охрана</w:t>
      </w:r>
      <w:r w:rsidRPr="005B5D04">
        <w:rPr>
          <w:rFonts w:ascii="Times New Roman" w:eastAsiaTheme="minorEastAsia" w:hAnsi="Times New Roman" w:cs="Times New Roman"/>
          <w:sz w:val="28"/>
          <w:szCs w:val="28"/>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lastRenderedPageBreak/>
        <w:t xml:space="preserve">Охранник </w:t>
      </w:r>
      <w:r w:rsidRPr="005B5D04">
        <w:rPr>
          <w:rFonts w:ascii="Times New Roman" w:eastAsiaTheme="minorEastAsia" w:hAnsi="Times New Roman" w:cs="Times New Roman"/>
          <w:sz w:val="28"/>
          <w:szCs w:val="28"/>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Контролер</w:t>
      </w:r>
      <w:r w:rsidRPr="005B5D04">
        <w:rPr>
          <w:rFonts w:ascii="Times New Roman" w:eastAsiaTheme="minorEastAsia" w:hAnsi="Times New Roman" w:cs="Times New Roman"/>
          <w:sz w:val="28"/>
          <w:szCs w:val="28"/>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Ответственные лица (уполномоченные лица)</w:t>
      </w:r>
      <w:r w:rsidRPr="005B5D04">
        <w:rPr>
          <w:rFonts w:ascii="Times New Roman" w:eastAsiaTheme="minorEastAsia" w:hAnsi="Times New Roman" w:cs="Times New Roman"/>
          <w:sz w:val="28"/>
          <w:szCs w:val="28"/>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Охраняемый объект</w:t>
      </w:r>
      <w:r w:rsidRPr="005B5D04">
        <w:rPr>
          <w:rFonts w:ascii="Times New Roman" w:eastAsiaTheme="minorEastAsia" w:hAnsi="Times New Roman" w:cs="Times New Roman"/>
          <w:sz w:val="28"/>
          <w:szCs w:val="28"/>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Пост охраны</w:t>
      </w:r>
      <w:r w:rsidRPr="005B5D04">
        <w:rPr>
          <w:rFonts w:ascii="Times New Roman" w:eastAsiaTheme="minorEastAsia" w:hAnsi="Times New Roman" w:cs="Times New Roman"/>
          <w:sz w:val="28"/>
          <w:szCs w:val="28"/>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Стационарный пост</w:t>
      </w:r>
      <w:r w:rsidRPr="005B5D04">
        <w:rPr>
          <w:rFonts w:ascii="Times New Roman" w:eastAsiaTheme="minorEastAsia" w:hAnsi="Times New Roman" w:cs="Times New Roman"/>
          <w:sz w:val="28"/>
          <w:szCs w:val="28"/>
          <w:lang w:eastAsia="ru-RU"/>
        </w:rPr>
        <w:t> - пост охраны, расположенный на определенном участке местности, не подразумевающий перемещение охранника;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Подвижной пост</w:t>
      </w:r>
      <w:r w:rsidRPr="005B5D04">
        <w:rPr>
          <w:rFonts w:ascii="Times New Roman" w:eastAsiaTheme="minorEastAsia" w:hAnsi="Times New Roman" w:cs="Times New Roman"/>
          <w:sz w:val="28"/>
          <w:szCs w:val="28"/>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Патрулирование</w:t>
      </w:r>
      <w:r w:rsidRPr="005B5D04">
        <w:rPr>
          <w:rFonts w:ascii="Times New Roman" w:eastAsiaTheme="minorEastAsia" w:hAnsi="Times New Roman" w:cs="Times New Roman"/>
          <w:sz w:val="28"/>
          <w:szCs w:val="28"/>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Товарно-материальные ценности</w:t>
      </w:r>
      <w:r w:rsidRPr="005B5D04">
        <w:rPr>
          <w:rFonts w:ascii="Times New Roman" w:eastAsiaTheme="minorEastAsia" w:hAnsi="Times New Roman" w:cs="Times New Roman"/>
          <w:sz w:val="28"/>
          <w:szCs w:val="28"/>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находящееся на Объекте охраны и подлежащее охране силами стационарных постов охраны в соответствии с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находящееся за пределами Объекта охраны переданное под охрану на основании писем и актов Заказчика.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Пропускной режим</w:t>
      </w:r>
      <w:r w:rsidRPr="005B5D04">
        <w:rPr>
          <w:rFonts w:ascii="Times New Roman" w:eastAsiaTheme="minorEastAsia" w:hAnsi="Times New Roman" w:cs="Times New Roman"/>
          <w:sz w:val="28"/>
          <w:szCs w:val="28"/>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Внутриобъектовый режим</w:t>
      </w:r>
      <w:r w:rsidRPr="005B5D04">
        <w:rPr>
          <w:rFonts w:ascii="Times New Roman" w:eastAsiaTheme="minorEastAsia" w:hAnsi="Times New Roman" w:cs="Times New Roman"/>
          <w:sz w:val="28"/>
          <w:szCs w:val="28"/>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w:t>
      </w:r>
      <w:r w:rsidRPr="005B5D04">
        <w:rPr>
          <w:rFonts w:ascii="Times New Roman" w:eastAsiaTheme="minorEastAsia" w:hAnsi="Times New Roman" w:cs="Times New Roman"/>
          <w:sz w:val="28"/>
          <w:szCs w:val="28"/>
          <w:lang w:eastAsia="ru-RU"/>
        </w:rPr>
        <w:lastRenderedPageBreak/>
        <w:t>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Удостоверение частного охранника</w:t>
      </w:r>
      <w:r w:rsidRPr="005B5D04">
        <w:rPr>
          <w:rFonts w:ascii="Times New Roman" w:eastAsiaTheme="minorEastAsia" w:hAnsi="Times New Roman" w:cs="Times New Roman"/>
          <w:sz w:val="28"/>
          <w:szCs w:val="28"/>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Личная карточка охранника</w:t>
      </w:r>
      <w:r w:rsidRPr="005B5D04">
        <w:rPr>
          <w:rFonts w:ascii="Times New Roman" w:eastAsiaTheme="minorEastAsia" w:hAnsi="Times New Roman" w:cs="Times New Roman"/>
          <w:sz w:val="28"/>
          <w:szCs w:val="28"/>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Положение о пропускном и внутриобъектовом режимах</w:t>
      </w:r>
      <w:r w:rsidRPr="005B5D04">
        <w:rPr>
          <w:rFonts w:ascii="Times New Roman" w:eastAsiaTheme="minorEastAsia" w:hAnsi="Times New Roman" w:cs="Times New Roman"/>
          <w:sz w:val="28"/>
          <w:szCs w:val="28"/>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Материально-технические ресурсы Исполнителя</w:t>
      </w:r>
      <w:r w:rsidRPr="005B5D04">
        <w:rPr>
          <w:rFonts w:ascii="Times New Roman" w:eastAsiaTheme="minorEastAsia" w:hAnsi="Times New Roman" w:cs="Times New Roman"/>
          <w:sz w:val="28"/>
          <w:szCs w:val="28"/>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ИТСО</w:t>
      </w:r>
      <w:r w:rsidRPr="005B5D04">
        <w:rPr>
          <w:rFonts w:ascii="Times New Roman" w:eastAsiaTheme="minorEastAsia" w:hAnsi="Times New Roman" w:cs="Times New Roman"/>
          <w:sz w:val="28"/>
          <w:szCs w:val="28"/>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Форменное обмундирование</w:t>
      </w:r>
      <w:r w:rsidRPr="005B5D04">
        <w:rPr>
          <w:rFonts w:ascii="Times New Roman" w:eastAsiaTheme="minorEastAsia" w:hAnsi="Times New Roman" w:cs="Times New Roman"/>
          <w:sz w:val="28"/>
          <w:szCs w:val="28"/>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Служебное оружие</w:t>
      </w:r>
      <w:r w:rsidRPr="005B5D04">
        <w:rPr>
          <w:rFonts w:ascii="Times New Roman" w:eastAsiaTheme="minorEastAsia" w:hAnsi="Times New Roman" w:cs="Times New Roman"/>
          <w:sz w:val="28"/>
          <w:szCs w:val="28"/>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(ред. от 06.02.2023) «Об оружии»;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Специальные средства</w:t>
      </w:r>
      <w:r w:rsidRPr="005B5D04">
        <w:rPr>
          <w:rFonts w:ascii="Times New Roman" w:eastAsiaTheme="minorEastAsia" w:hAnsi="Times New Roman" w:cs="Times New Roman"/>
          <w:sz w:val="28"/>
          <w:szCs w:val="28"/>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lastRenderedPageBreak/>
        <w:t>Средства связи</w:t>
      </w:r>
      <w:r w:rsidRPr="005B5D04">
        <w:rPr>
          <w:rFonts w:ascii="Times New Roman" w:eastAsiaTheme="minorEastAsia" w:hAnsi="Times New Roman" w:cs="Times New Roman"/>
          <w:sz w:val="28"/>
          <w:szCs w:val="28"/>
          <w:lang w:eastAsia="ru-RU"/>
        </w:rPr>
        <w:t xml:space="preserve"> – переносные и стационарные радиостанции, аппараты сотовой связи, аппараты стационарной связи;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Силовое реагирование</w:t>
      </w:r>
      <w:r w:rsidRPr="005B5D04">
        <w:rPr>
          <w:rFonts w:ascii="Times New Roman" w:eastAsiaTheme="minorEastAsia" w:hAnsi="Times New Roman" w:cs="Times New Roman"/>
          <w:sz w:val="28"/>
          <w:szCs w:val="28"/>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Нарушитель</w:t>
      </w:r>
      <w:r w:rsidRPr="005B5D04">
        <w:rPr>
          <w:rFonts w:ascii="Times New Roman" w:eastAsiaTheme="minorEastAsia" w:hAnsi="Times New Roman" w:cs="Times New Roman"/>
          <w:sz w:val="28"/>
          <w:szCs w:val="28"/>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Нейтрализация нарушителя</w:t>
      </w:r>
      <w:r w:rsidRPr="005B5D04">
        <w:rPr>
          <w:rFonts w:ascii="Times New Roman" w:eastAsiaTheme="minorEastAsia" w:hAnsi="Times New Roman" w:cs="Times New Roman"/>
          <w:sz w:val="28"/>
          <w:szCs w:val="28"/>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Система физической защиты</w:t>
      </w:r>
      <w:r w:rsidRPr="005B5D04">
        <w:rPr>
          <w:rFonts w:ascii="Times New Roman" w:eastAsiaTheme="minorEastAsia" w:hAnsi="Times New Roman" w:cs="Times New Roman"/>
          <w:sz w:val="28"/>
          <w:szCs w:val="28"/>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Надлежащее качество услуг</w:t>
      </w:r>
      <w:r w:rsidRPr="005B5D04">
        <w:rPr>
          <w:rFonts w:ascii="Times New Roman" w:eastAsiaTheme="minorEastAsia" w:hAnsi="Times New Roman" w:cs="Times New Roman"/>
          <w:sz w:val="28"/>
          <w:szCs w:val="28"/>
          <w:lang w:eastAsia="ru-RU"/>
        </w:rPr>
        <w:t xml:space="preserve"> - соответствие услуг следующим условиям:</w:t>
      </w:r>
      <w:r w:rsidRPr="005B5D04">
        <w:rPr>
          <w:rFonts w:ascii="Times New Roman" w:eastAsiaTheme="minorEastAsia" w:hAnsi="Times New Roman" w:cs="Times New Roman"/>
          <w:sz w:val="28"/>
          <w:szCs w:val="28"/>
          <w:lang w:eastAsia="ru-RU"/>
        </w:rPr>
        <w:br/>
        <w:t>- документы, согласно которым функционирует охранная организация, в наличии и в порядке, а информация о ней достоверна.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F53D4F" w:rsidRPr="005B5D04" w:rsidTr="0025106C">
        <w:trPr>
          <w:trHeight w:val="190"/>
        </w:trPr>
        <w:tc>
          <w:tcPr>
            <w:tcW w:w="4143"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Исполнитель</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______________/</w:t>
            </w:r>
            <w:r w:rsidRPr="005B5D04">
              <w:rPr>
                <w:rFonts w:ascii="Times New Roman" w:eastAsiaTheme="minorEastAsia" w:hAnsi="Times New Roman" w:cs="Times New Roman"/>
                <w:b/>
                <w:bCs/>
                <w:color w:val="000000" w:themeColor="text1"/>
                <w:sz w:val="28"/>
                <w:szCs w:val="28"/>
                <w:u w:val="single"/>
                <w:lang w:eastAsia="ru-RU"/>
              </w:rPr>
              <w:t>__________</w:t>
            </w:r>
            <w:r w:rsidRPr="005B5D04">
              <w:rPr>
                <w:rFonts w:ascii="Times New Roman" w:eastAsiaTheme="minorEastAsia" w:hAnsi="Times New Roman" w:cs="Times New Roman"/>
                <w:b/>
                <w:bCs/>
                <w:color w:val="000000" w:themeColor="text1"/>
                <w:sz w:val="28"/>
                <w:szCs w:val="28"/>
                <w:lang w:eastAsia="ru-RU"/>
              </w:rPr>
              <w:t xml:space="preserve">/ </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м.п.</w:t>
            </w:r>
          </w:p>
        </w:tc>
        <w:tc>
          <w:tcPr>
            <w:tcW w:w="5251" w:type="dxa"/>
          </w:tcPr>
          <w:p w:rsidR="00F53D4F" w:rsidRPr="005B5D04"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Заказчик</w:t>
            </w:r>
          </w:p>
          <w:p w:rsidR="002D67AD" w:rsidRDefault="002D67AD" w:rsidP="002D67AD">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p>
          <w:p w:rsidR="00F53D4F" w:rsidRPr="005B5D04" w:rsidRDefault="00F53D4F" w:rsidP="002D67AD">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5B5D04"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______________________/Борисова Е.Н./</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 xml:space="preserve">                     м.п.</w:t>
            </w:r>
          </w:p>
        </w:tc>
      </w:tr>
      <w:tr w:rsidR="00F53D4F" w:rsidRPr="005B5D04" w:rsidTr="0025106C">
        <w:trPr>
          <w:trHeight w:val="190"/>
        </w:trPr>
        <w:tc>
          <w:tcPr>
            <w:tcW w:w="4143"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Default="00F53D4F"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F53D4F" w:rsidRDefault="00F53D4F" w:rsidP="00F53D4F">
      <w:pPr>
        <w:spacing w:after="0" w:line="240" w:lineRule="auto"/>
        <w:jc w:val="right"/>
        <w:rPr>
          <w:rFonts w:ascii="Times New Roman" w:eastAsia="Calibri" w:hAnsi="Times New Roman" w:cs="Times New Roman"/>
          <w:i/>
          <w:sz w:val="28"/>
          <w:szCs w:val="28"/>
          <w:lang w:eastAsia="ru-RU"/>
        </w:rPr>
      </w:pPr>
    </w:p>
    <w:p w:rsidR="002D67AD" w:rsidRDefault="002D67AD" w:rsidP="00F53D4F">
      <w:pPr>
        <w:spacing w:after="0" w:line="240" w:lineRule="auto"/>
        <w:jc w:val="right"/>
        <w:rPr>
          <w:rFonts w:ascii="Times New Roman" w:eastAsia="Calibri" w:hAnsi="Times New Roman" w:cs="Times New Roman"/>
          <w:i/>
          <w:sz w:val="28"/>
          <w:szCs w:val="28"/>
          <w:lang w:eastAsia="ru-RU"/>
        </w:rPr>
      </w:pPr>
    </w:p>
    <w:p w:rsidR="002D67AD" w:rsidRDefault="002D67AD" w:rsidP="00F53D4F">
      <w:pPr>
        <w:spacing w:after="0" w:line="240" w:lineRule="auto"/>
        <w:jc w:val="right"/>
        <w:rPr>
          <w:rFonts w:ascii="Times New Roman" w:eastAsia="Calibri" w:hAnsi="Times New Roman" w:cs="Times New Roman"/>
          <w:i/>
          <w:sz w:val="28"/>
          <w:szCs w:val="28"/>
          <w:lang w:eastAsia="ru-RU"/>
        </w:rPr>
      </w:pPr>
    </w:p>
    <w:p w:rsidR="002D67AD" w:rsidRPr="005B5D04" w:rsidRDefault="002D67AD" w:rsidP="00F53D4F">
      <w:pPr>
        <w:spacing w:after="0" w:line="240" w:lineRule="auto"/>
        <w:jc w:val="right"/>
        <w:rPr>
          <w:rFonts w:ascii="Times New Roman" w:eastAsia="Calibri" w:hAnsi="Times New Roman" w:cs="Times New Roman"/>
          <w:i/>
          <w:sz w:val="28"/>
          <w:szCs w:val="28"/>
          <w:lang w:eastAsia="ru-RU"/>
        </w:rPr>
      </w:pPr>
    </w:p>
    <w:p w:rsidR="00F53D4F" w:rsidRPr="005B5D04" w:rsidRDefault="00F53D4F" w:rsidP="00F53D4F">
      <w:pPr>
        <w:spacing w:after="0" w:line="240" w:lineRule="auto"/>
        <w:jc w:val="right"/>
        <w:rPr>
          <w:rFonts w:ascii="Times New Roman" w:eastAsia="Calibri" w:hAnsi="Times New Roman" w:cs="Times New Roman"/>
          <w:i/>
          <w:sz w:val="28"/>
          <w:szCs w:val="28"/>
          <w:lang w:eastAsia="ru-RU"/>
        </w:rPr>
      </w:pPr>
      <w:r w:rsidRPr="005B5D04">
        <w:rPr>
          <w:rFonts w:ascii="Times New Roman" w:eastAsia="Calibri" w:hAnsi="Times New Roman" w:cs="Times New Roman"/>
          <w:i/>
          <w:sz w:val="28"/>
          <w:szCs w:val="28"/>
          <w:lang w:eastAsia="ru-RU"/>
        </w:rPr>
        <w:t xml:space="preserve">Приложение №2 </w:t>
      </w: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к Договору №____</w:t>
      </w:r>
    </w:p>
    <w:p w:rsidR="00F53D4F" w:rsidRPr="005B5D04" w:rsidRDefault="00F53D4F" w:rsidP="00F53D4F">
      <w:pPr>
        <w:spacing w:after="200" w:line="276" w:lineRule="auto"/>
        <w:jc w:val="right"/>
        <w:rPr>
          <w:rFonts w:ascii="Times New Roman" w:eastAsiaTheme="minorEastAsia" w:hAnsi="Times New Roman" w:cs="Times New Roman"/>
          <w:sz w:val="28"/>
          <w:szCs w:val="28"/>
          <w:lang w:eastAsia="ru-RU"/>
        </w:rPr>
      </w:pPr>
    </w:p>
    <w:p w:rsidR="00F53D4F" w:rsidRPr="005B5D04" w:rsidRDefault="00F53D4F" w:rsidP="00F53D4F">
      <w:pPr>
        <w:snapToGrid w:val="0"/>
        <w:spacing w:after="0" w:line="240" w:lineRule="auto"/>
        <w:jc w:val="center"/>
        <w:rPr>
          <w:rFonts w:ascii="Times New Roman" w:eastAsia="Calibri" w:hAnsi="Times New Roman" w:cs="Times New Roman"/>
          <w:b/>
          <w:bCs/>
          <w:sz w:val="28"/>
          <w:szCs w:val="28"/>
          <w:lang w:eastAsia="ru-RU"/>
        </w:rPr>
      </w:pPr>
      <w:r w:rsidRPr="005B5D04">
        <w:rPr>
          <w:rFonts w:ascii="Times New Roman" w:eastAsia="Calibri" w:hAnsi="Times New Roman" w:cs="Times New Roman"/>
          <w:b/>
          <w:bCs/>
          <w:sz w:val="28"/>
          <w:szCs w:val="28"/>
          <w:lang w:eastAsia="ru-RU"/>
        </w:rPr>
        <w:t>ТЕХНИЧЕСКОЕ ЗАДАНИЕ</w:t>
      </w:r>
    </w:p>
    <w:p w:rsidR="00F53D4F" w:rsidRPr="005B5D04" w:rsidRDefault="00F53D4F" w:rsidP="00F53D4F">
      <w:pPr>
        <w:tabs>
          <w:tab w:val="left" w:pos="1550"/>
        </w:tabs>
        <w:autoSpaceDE w:val="0"/>
        <w:autoSpaceDN w:val="0"/>
        <w:adjustRightInd w:val="0"/>
        <w:spacing w:after="0" w:line="240" w:lineRule="auto"/>
        <w:ind w:left="35" w:firstLine="142"/>
        <w:rPr>
          <w:rFonts w:ascii="Times New Roman" w:eastAsia="Calibri" w:hAnsi="Times New Roman" w:cs="Times New Roman"/>
          <w:bCs/>
          <w:sz w:val="28"/>
          <w:szCs w:val="28"/>
          <w:lang w:eastAsia="ru-RU"/>
        </w:rPr>
      </w:pPr>
      <w:r w:rsidRPr="005B5D04">
        <w:rPr>
          <w:rFonts w:ascii="Times New Roman" w:hAnsi="Times New Roman" w:cs="Times New Roman"/>
          <w:b/>
          <w:sz w:val="28"/>
          <w:szCs w:val="28"/>
        </w:rPr>
        <w:t xml:space="preserve"> </w:t>
      </w:r>
    </w:p>
    <w:p w:rsidR="00F53D4F" w:rsidRPr="005B5D04" w:rsidRDefault="00F53D4F" w:rsidP="004C2639">
      <w:pPr>
        <w:pStyle w:val="afffa"/>
        <w:widowControl w:val="0"/>
        <w:tabs>
          <w:tab w:val="left" w:pos="142"/>
          <w:tab w:val="left" w:pos="1550"/>
        </w:tabs>
        <w:autoSpaceDE w:val="0"/>
        <w:autoSpaceDN w:val="0"/>
        <w:adjustRightInd w:val="0"/>
        <w:spacing w:after="0" w:line="240" w:lineRule="auto"/>
        <w:ind w:left="177"/>
        <w:jc w:val="center"/>
        <w:rPr>
          <w:rFonts w:ascii="Times New Roman" w:eastAsia="Calibri" w:hAnsi="Times New Roman" w:cs="Times New Roman"/>
          <w:b/>
          <w:bCs/>
          <w:sz w:val="28"/>
          <w:szCs w:val="28"/>
        </w:rPr>
      </w:pPr>
      <w:r w:rsidRPr="005B5D04">
        <w:rPr>
          <w:rFonts w:ascii="Times New Roman" w:hAnsi="Times New Roman" w:cs="Times New Roman"/>
          <w:b/>
          <w:sz w:val="28"/>
          <w:szCs w:val="28"/>
        </w:rPr>
        <w:t>«О</w:t>
      </w:r>
      <w:r w:rsidRPr="005B5D04">
        <w:rPr>
          <w:rFonts w:ascii="Times New Roman" w:eastAsia="Times New Roman" w:hAnsi="Times New Roman" w:cs="Times New Roman"/>
          <w:b/>
          <w:sz w:val="28"/>
          <w:szCs w:val="28"/>
        </w:rPr>
        <w:t xml:space="preserve">казание услуг </w:t>
      </w:r>
      <w:r w:rsidRPr="005B5D04">
        <w:rPr>
          <w:rFonts w:ascii="Times New Roman" w:eastAsia="Calibri" w:hAnsi="Times New Roman" w:cs="Times New Roman"/>
          <w:b/>
          <w:bCs/>
          <w:sz w:val="28"/>
          <w:szCs w:val="28"/>
        </w:rPr>
        <w:t xml:space="preserve">охраны объектов </w:t>
      </w:r>
      <w:r w:rsidR="004C2639" w:rsidRPr="005B5D04">
        <w:rPr>
          <w:rFonts w:ascii="Times New Roman" w:hAnsi="Times New Roman" w:cs="Times New Roman"/>
          <w:b/>
          <w:sz w:val="28"/>
          <w:szCs w:val="28"/>
        </w:rPr>
        <w:t>Аппарата управления и Центрального филиала АО «Коми энергосбытовая компания»</w:t>
      </w:r>
    </w:p>
    <w:p w:rsidR="00F53D4F" w:rsidRPr="005B5D04" w:rsidRDefault="00F53D4F" w:rsidP="00F53D4F">
      <w:pPr>
        <w:tabs>
          <w:tab w:val="left" w:pos="1550"/>
        </w:tabs>
        <w:autoSpaceDE w:val="0"/>
        <w:autoSpaceDN w:val="0"/>
        <w:adjustRightInd w:val="0"/>
        <w:spacing w:after="0" w:line="240" w:lineRule="auto"/>
        <w:ind w:left="35" w:firstLine="142"/>
        <w:jc w:val="center"/>
        <w:rPr>
          <w:rFonts w:ascii="Times New Roman" w:eastAsia="Calibri" w:hAnsi="Times New Roman" w:cs="Times New Roman"/>
          <w:b/>
          <w:bCs/>
          <w:sz w:val="28"/>
          <w:szCs w:val="28"/>
          <w:lang w:eastAsia="ru-RU"/>
        </w:rPr>
      </w:pPr>
      <w:r w:rsidRPr="005B5D04">
        <w:rPr>
          <w:rFonts w:ascii="Times New Roman" w:eastAsia="Times New Roman" w:hAnsi="Times New Roman" w:cs="Times New Roman"/>
          <w:b/>
          <w:sz w:val="28"/>
          <w:szCs w:val="28"/>
          <w:lang w:eastAsia="ru-RU"/>
        </w:rPr>
        <w:t xml:space="preserve">для нужд </w:t>
      </w:r>
      <w:r w:rsidRPr="005B5D04">
        <w:rPr>
          <w:rFonts w:ascii="Times New Roman" w:eastAsia="Calibri" w:hAnsi="Times New Roman" w:cs="Times New Roman"/>
          <w:b/>
          <w:bCs/>
          <w:sz w:val="28"/>
          <w:szCs w:val="28"/>
          <w:lang w:eastAsia="ru-RU"/>
        </w:rPr>
        <w:t>АО «Коми энергосбытовая компания»</w:t>
      </w:r>
    </w:p>
    <w:p w:rsidR="00F53D4F" w:rsidRPr="00C645AC" w:rsidRDefault="00F53D4F" w:rsidP="00F53D4F">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п/п</w:t>
            </w:r>
          </w:p>
        </w:tc>
        <w:tc>
          <w:tcPr>
            <w:tcW w:w="2835"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Требования</w:t>
            </w:r>
          </w:p>
          <w:p w:rsidR="00F53D4F" w:rsidRPr="002D67AD" w:rsidRDefault="00F53D4F" w:rsidP="0025106C">
            <w:pPr>
              <w:jc w:val="center"/>
              <w:rPr>
                <w:rFonts w:ascii="Times New Roman" w:hAnsi="Times New Roman" w:cs="Times New Roman"/>
                <w:sz w:val="20"/>
                <w:szCs w:val="20"/>
              </w:rPr>
            </w:pPr>
          </w:p>
        </w:tc>
        <w:tc>
          <w:tcPr>
            <w:tcW w:w="6379"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Описание</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1</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Наименование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4C2639">
            <w:pPr>
              <w:pStyle w:val="afffa"/>
              <w:widowControl w:val="0"/>
              <w:tabs>
                <w:tab w:val="left" w:pos="142"/>
              </w:tabs>
              <w:autoSpaceDE w:val="0"/>
              <w:autoSpaceDN w:val="0"/>
              <w:adjustRightInd w:val="0"/>
              <w:spacing w:after="0" w:line="240" w:lineRule="auto"/>
              <w:ind w:left="0"/>
              <w:jc w:val="both"/>
              <w:rPr>
                <w:rFonts w:ascii="Times New Roman" w:hAnsi="Times New Roman" w:cs="Times New Roman"/>
                <w:szCs w:val="20"/>
              </w:rPr>
            </w:pPr>
            <w:r w:rsidRPr="002D67AD">
              <w:rPr>
                <w:rFonts w:ascii="Times New Roman" w:eastAsia="Calibri" w:hAnsi="Times New Roman" w:cs="Times New Roman"/>
                <w:bCs/>
                <w:szCs w:val="20"/>
              </w:rPr>
              <w:t xml:space="preserve">Охрана объектов </w:t>
            </w:r>
            <w:r w:rsidR="004C2639" w:rsidRPr="002D67AD">
              <w:rPr>
                <w:rFonts w:ascii="Times New Roman" w:hAnsi="Times New Roman" w:cs="Times New Roman"/>
                <w:szCs w:val="20"/>
              </w:rPr>
              <w:t>Аппарата управления и Центрального филиала АО «Коми энергосбытовая компания».</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 xml:space="preserve">2 </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Место оказания услуги</w:t>
            </w:r>
          </w:p>
        </w:tc>
        <w:tc>
          <w:tcPr>
            <w:tcW w:w="6379" w:type="dxa"/>
          </w:tcPr>
          <w:p w:rsidR="001E0671" w:rsidRPr="002D67AD" w:rsidRDefault="001E0671" w:rsidP="001E0671">
            <w:pPr>
              <w:tabs>
                <w:tab w:val="left" w:pos="1550"/>
              </w:tabs>
              <w:autoSpaceDE w:val="0"/>
              <w:autoSpaceDN w:val="0"/>
              <w:adjustRightInd w:val="0"/>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Республика Коми, г. Сыктывкар, ул. Первомайская, д. 70б;</w:t>
            </w:r>
          </w:p>
          <w:p w:rsidR="001E0671" w:rsidRPr="002D67AD" w:rsidRDefault="001E0671" w:rsidP="001E0671">
            <w:pPr>
              <w:tabs>
                <w:tab w:val="left" w:pos="1550"/>
              </w:tabs>
              <w:autoSpaceDE w:val="0"/>
              <w:autoSpaceDN w:val="0"/>
              <w:adjustRightInd w:val="0"/>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Республика Коми, г. Сыктывкар, ул. Куратова, д.85а;</w:t>
            </w:r>
          </w:p>
          <w:p w:rsidR="00F53D4F" w:rsidRPr="002D67AD" w:rsidRDefault="001E0671" w:rsidP="000B3BFE">
            <w:pPr>
              <w:tabs>
                <w:tab w:val="left" w:pos="1550"/>
              </w:tabs>
              <w:autoSpaceDE w:val="0"/>
              <w:autoSpaceDN w:val="0"/>
              <w:adjustRightInd w:val="0"/>
              <w:rPr>
                <w:rFonts w:ascii="Times New Roman" w:hAnsi="Times New Roman" w:cs="Times New Roman"/>
                <w:sz w:val="20"/>
                <w:szCs w:val="20"/>
              </w:rPr>
            </w:pPr>
            <w:r w:rsidRPr="002D67AD">
              <w:rPr>
                <w:rFonts w:ascii="Times New Roman" w:eastAsia="Calibri" w:hAnsi="Times New Roman" w:cs="Times New Roman"/>
                <w:bCs/>
                <w:sz w:val="20"/>
                <w:szCs w:val="20"/>
                <w:lang w:eastAsia="ru-RU"/>
              </w:rPr>
              <w:t>Республика Коми, г. Сыктывкар, ул. 28 Невельской дивизии, д.27</w:t>
            </w:r>
            <w:r w:rsidR="000B3BFE">
              <w:rPr>
                <w:rFonts w:ascii="Times New Roman" w:eastAsia="Calibri" w:hAnsi="Times New Roman" w:cs="Times New Roman"/>
                <w:bCs/>
                <w:sz w:val="20"/>
                <w:szCs w:val="20"/>
                <w:lang w:eastAsia="ru-RU"/>
              </w:rPr>
              <w:t>/1</w:t>
            </w:r>
            <w:r w:rsidRPr="002D67AD">
              <w:rPr>
                <w:rFonts w:ascii="Times New Roman" w:eastAsia="Calibri" w:hAnsi="Times New Roman" w:cs="Times New Roman"/>
                <w:bCs/>
                <w:sz w:val="20"/>
                <w:szCs w:val="20"/>
                <w:lang w:eastAsia="ru-RU"/>
              </w:rPr>
              <w:t>;</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3</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Сроки (периоды) оказания услуги</w:t>
            </w:r>
          </w:p>
        </w:tc>
        <w:tc>
          <w:tcPr>
            <w:tcW w:w="6379" w:type="dxa"/>
          </w:tcPr>
          <w:p w:rsidR="00F53D4F" w:rsidRPr="002D67AD" w:rsidRDefault="00F53D4F" w:rsidP="001E0671">
            <w:pPr>
              <w:widowControl w:val="0"/>
              <w:shd w:val="clear" w:color="auto" w:fill="FFFFFF"/>
              <w:autoSpaceDE w:val="0"/>
              <w:autoSpaceDN w:val="0"/>
              <w:adjustRightInd w:val="0"/>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Начало:</w:t>
            </w:r>
            <w:r w:rsidRPr="002D67AD">
              <w:rPr>
                <w:rFonts w:ascii="Times New Roman" w:eastAsia="Calibri" w:hAnsi="Times New Roman" w:cs="Times New Roman"/>
                <w:bCs/>
                <w:sz w:val="20"/>
                <w:szCs w:val="20"/>
                <w:lang w:eastAsia="ru-RU"/>
              </w:rPr>
              <w:t xml:space="preserve"> </w:t>
            </w:r>
            <w:r w:rsidR="001E0671" w:rsidRPr="002D67AD">
              <w:rPr>
                <w:rFonts w:ascii="Times New Roman" w:eastAsia="Calibri" w:hAnsi="Times New Roman" w:cs="Times New Roman"/>
                <w:bCs/>
                <w:sz w:val="20"/>
                <w:szCs w:val="20"/>
                <w:lang w:val="en-US" w:eastAsia="ru-RU"/>
              </w:rPr>
              <w:t>01</w:t>
            </w:r>
            <w:r w:rsidRPr="002D67AD">
              <w:rPr>
                <w:rFonts w:ascii="Times New Roman" w:eastAsia="Calibri" w:hAnsi="Times New Roman" w:cs="Times New Roman"/>
                <w:bCs/>
                <w:sz w:val="20"/>
                <w:szCs w:val="20"/>
                <w:lang w:eastAsia="ru-RU"/>
              </w:rPr>
              <w:t>.</w:t>
            </w:r>
            <w:r w:rsidR="001E0671" w:rsidRPr="002D67AD">
              <w:rPr>
                <w:rFonts w:ascii="Times New Roman" w:eastAsia="Calibri" w:hAnsi="Times New Roman" w:cs="Times New Roman"/>
                <w:bCs/>
                <w:sz w:val="20"/>
                <w:szCs w:val="20"/>
                <w:lang w:val="en-US" w:eastAsia="ru-RU"/>
              </w:rPr>
              <w:t>1</w:t>
            </w:r>
            <w:r w:rsidR="00B92E2B">
              <w:rPr>
                <w:rFonts w:ascii="Times New Roman" w:eastAsia="Calibri" w:hAnsi="Times New Roman" w:cs="Times New Roman"/>
                <w:bCs/>
                <w:sz w:val="20"/>
                <w:szCs w:val="20"/>
                <w:lang w:eastAsia="ru-RU"/>
              </w:rPr>
              <w:t>1</w:t>
            </w:r>
            <w:r w:rsidRPr="002D67AD">
              <w:rPr>
                <w:rFonts w:ascii="Times New Roman" w:eastAsia="Calibri" w:hAnsi="Times New Roman" w:cs="Times New Roman"/>
                <w:bCs/>
                <w:sz w:val="20"/>
                <w:szCs w:val="20"/>
                <w:lang w:eastAsia="ru-RU"/>
              </w:rPr>
              <w:t>.2025 г.</w:t>
            </w:r>
          </w:p>
          <w:p w:rsidR="00F53D4F" w:rsidRPr="002D67AD" w:rsidRDefault="00F53D4F" w:rsidP="00B92E2B">
            <w:pPr>
              <w:widowControl w:val="0"/>
              <w:shd w:val="clear" w:color="auto" w:fill="FFFFFF"/>
              <w:autoSpaceDE w:val="0"/>
              <w:autoSpaceDN w:val="0"/>
              <w:adjustRightInd w:val="0"/>
              <w:jc w:val="both"/>
              <w:rPr>
                <w:rFonts w:ascii="Times New Roman" w:hAnsi="Times New Roman" w:cs="Times New Roman"/>
                <w:sz w:val="20"/>
                <w:szCs w:val="20"/>
              </w:rPr>
            </w:pPr>
            <w:r w:rsidRPr="002D67AD">
              <w:rPr>
                <w:rFonts w:ascii="Times New Roman" w:eastAsia="Times New Roman" w:hAnsi="Times New Roman" w:cs="Times New Roman"/>
                <w:sz w:val="20"/>
                <w:szCs w:val="20"/>
                <w:lang w:eastAsia="ru-RU"/>
              </w:rPr>
              <w:t>Окончание:</w:t>
            </w:r>
            <w:r w:rsidRPr="002D67AD">
              <w:rPr>
                <w:rFonts w:ascii="Times New Roman" w:eastAsia="Calibri" w:hAnsi="Times New Roman" w:cs="Times New Roman"/>
                <w:bCs/>
                <w:sz w:val="20"/>
                <w:szCs w:val="20"/>
                <w:lang w:eastAsia="ru-RU"/>
              </w:rPr>
              <w:t xml:space="preserve"> </w:t>
            </w:r>
            <w:r w:rsidR="001E0671" w:rsidRPr="002D67AD">
              <w:rPr>
                <w:rFonts w:ascii="Times New Roman" w:eastAsia="Calibri" w:hAnsi="Times New Roman" w:cs="Times New Roman"/>
                <w:bCs/>
                <w:sz w:val="20"/>
                <w:szCs w:val="20"/>
                <w:lang w:val="en-US" w:eastAsia="ru-RU"/>
              </w:rPr>
              <w:t>3</w:t>
            </w:r>
            <w:r w:rsidR="00B92E2B">
              <w:rPr>
                <w:rFonts w:ascii="Times New Roman" w:eastAsia="Calibri" w:hAnsi="Times New Roman" w:cs="Times New Roman"/>
                <w:bCs/>
                <w:sz w:val="20"/>
                <w:szCs w:val="20"/>
                <w:lang w:eastAsia="ru-RU"/>
              </w:rPr>
              <w:t>1</w:t>
            </w:r>
            <w:r w:rsidRPr="002D67AD">
              <w:rPr>
                <w:rFonts w:ascii="Times New Roman" w:eastAsia="Calibri" w:hAnsi="Times New Roman" w:cs="Times New Roman"/>
                <w:bCs/>
                <w:sz w:val="20"/>
                <w:szCs w:val="20"/>
                <w:lang w:eastAsia="ru-RU"/>
              </w:rPr>
              <w:t>.</w:t>
            </w:r>
            <w:r w:rsidR="00B92E2B">
              <w:rPr>
                <w:rFonts w:ascii="Times New Roman" w:eastAsia="Calibri" w:hAnsi="Times New Roman" w:cs="Times New Roman"/>
                <w:bCs/>
                <w:sz w:val="20"/>
                <w:szCs w:val="20"/>
                <w:lang w:eastAsia="ru-RU"/>
              </w:rPr>
              <w:t>10.2026</w:t>
            </w:r>
            <w:r w:rsidRPr="002D67AD">
              <w:rPr>
                <w:rFonts w:ascii="Times New Roman" w:eastAsia="Calibri" w:hAnsi="Times New Roman" w:cs="Times New Roman"/>
                <w:bCs/>
                <w:sz w:val="20"/>
                <w:szCs w:val="20"/>
                <w:lang w:eastAsia="ru-RU"/>
              </w:rPr>
              <w:t xml:space="preserve"> г.</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4</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Вид, перечень и объем оказываемых услуг</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25106C">
            <w:pPr>
              <w:snapToGrid w:val="0"/>
              <w:jc w:val="both"/>
              <w:rPr>
                <w:rFonts w:ascii="Times New Roman" w:eastAsiaTheme="minorEastAsia"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Вид </w:t>
            </w:r>
            <w:r w:rsidR="00716130">
              <w:rPr>
                <w:rFonts w:ascii="Times New Roman" w:eastAsia="Times New Roman" w:hAnsi="Times New Roman" w:cs="Times New Roman"/>
                <w:sz w:val="20"/>
                <w:szCs w:val="20"/>
                <w:lang w:eastAsia="ru-RU"/>
              </w:rPr>
              <w:t xml:space="preserve">и объем </w:t>
            </w:r>
            <w:r w:rsidRPr="002D67AD">
              <w:rPr>
                <w:rFonts w:ascii="Times New Roman" w:eastAsia="Times New Roman" w:hAnsi="Times New Roman" w:cs="Times New Roman"/>
                <w:sz w:val="20"/>
                <w:szCs w:val="20"/>
                <w:lang w:eastAsia="ru-RU"/>
              </w:rPr>
              <w:t>услуг</w:t>
            </w:r>
            <w:r w:rsidR="0044777C">
              <w:rPr>
                <w:rFonts w:ascii="Times New Roman" w:eastAsia="Times New Roman" w:hAnsi="Times New Roman" w:cs="Times New Roman"/>
                <w:sz w:val="20"/>
                <w:szCs w:val="20"/>
                <w:lang w:eastAsia="ru-RU"/>
              </w:rPr>
              <w:t>,</w:t>
            </w:r>
            <w:r w:rsidRPr="002D67AD">
              <w:rPr>
                <w:rFonts w:ascii="Times New Roman" w:eastAsia="Times New Roman" w:hAnsi="Times New Roman" w:cs="Times New Roman"/>
                <w:sz w:val="20"/>
                <w:szCs w:val="20"/>
                <w:lang w:eastAsia="ru-RU"/>
              </w:rPr>
              <w:t xml:space="preserve"> </w:t>
            </w:r>
            <w:r w:rsidRPr="002D67AD">
              <w:rPr>
                <w:rFonts w:ascii="Times New Roman" w:eastAsiaTheme="minorEastAsia" w:hAnsi="Times New Roman" w:cs="Times New Roman"/>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F53D4F" w:rsidRPr="002D67AD" w:rsidRDefault="00F53D4F" w:rsidP="0025106C">
            <w:pPr>
              <w:snapToGrid w:val="0"/>
              <w:jc w:val="both"/>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 xml:space="preserve">Перечень Услуг: </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сохранность объектов Заказчика;</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сохранность материальных ценностей;</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организация и обеспечение работы пропускного бюро и внутриобъектового режима на охраняемых объектах;</w:t>
            </w:r>
          </w:p>
          <w:p w:rsidR="00F53D4F" w:rsidRPr="002D67AD" w:rsidRDefault="00F53D4F" w:rsidP="0025106C">
            <w:pPr>
              <w:contextualSpacing/>
              <w:jc w:val="both"/>
              <w:rPr>
                <w:rFonts w:ascii="Times New Roman" w:eastAsiaTheme="minorEastAsia" w:hAnsi="Times New Roman" w:cs="Times New Roman"/>
                <w:sz w:val="20"/>
                <w:szCs w:val="20"/>
                <w:lang w:eastAsia="ru-RU"/>
              </w:rPr>
            </w:pPr>
            <w:r w:rsidRPr="002D67AD">
              <w:rPr>
                <w:rFonts w:ascii="Times New Roman" w:eastAsia="Microsoft Sans Serif" w:hAnsi="Times New Roman" w:cs="Times New Roman"/>
                <w:sz w:val="20"/>
                <w:szCs w:val="20"/>
                <w:lang w:eastAsia="ru-RU"/>
              </w:rPr>
              <w:t>-</w:t>
            </w:r>
            <w:r w:rsidRPr="002D67AD">
              <w:rPr>
                <w:rFonts w:ascii="Times New Roman" w:eastAsiaTheme="minorEastAsia" w:hAnsi="Times New Roman" w:cs="Times New Roman"/>
                <w:sz w:val="20"/>
                <w:szCs w:val="20"/>
                <w:lang w:eastAsia="ru-RU"/>
              </w:rPr>
              <w:t xml:space="preserve"> предупреждение и пресечение преступлений и административных правонарушений на охраняемых объектах;</w:t>
            </w:r>
          </w:p>
          <w:p w:rsidR="00F53D4F" w:rsidRPr="002D67AD" w:rsidRDefault="00F53D4F" w:rsidP="0025106C">
            <w:pPr>
              <w:snapToGrid w:val="0"/>
              <w:jc w:val="both"/>
              <w:rPr>
                <w:rFonts w:ascii="Times New Roman" w:eastAsia="Microsoft Sans Serif" w:hAnsi="Times New Roman" w:cs="Times New Roman"/>
                <w:color w:val="000000"/>
                <w:sz w:val="20"/>
                <w:szCs w:val="20"/>
                <w:lang w:eastAsia="ru-RU"/>
              </w:rPr>
            </w:pPr>
            <w:r w:rsidRPr="002D67AD">
              <w:rPr>
                <w:rFonts w:ascii="Times New Roman" w:eastAsia="Microsoft Sans Serif" w:hAnsi="Times New Roman" w:cs="Times New Roman"/>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F53D4F" w:rsidRPr="002D67AD" w:rsidRDefault="00F53D4F" w:rsidP="0025106C">
            <w:pPr>
              <w:snapToGrid w:val="0"/>
              <w:rPr>
                <w:rFonts w:ascii="Times New Roman" w:hAnsi="Times New Roman" w:cs="Times New Roman"/>
                <w:sz w:val="20"/>
                <w:szCs w:val="20"/>
              </w:rPr>
            </w:pP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5</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Требования к порядку оказания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8E3110">
            <w:pPr>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F53D4F" w:rsidRPr="002D67AD" w:rsidRDefault="00F53D4F" w:rsidP="008E3110">
            <w:pPr>
              <w:ind w:right="40"/>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Каждый пост охраны должен быть оборудован спецсредствами и средствами связи, в соответствии с</w:t>
            </w:r>
            <w:r w:rsidR="00716130">
              <w:rPr>
                <w:rFonts w:ascii="Times New Roman" w:eastAsia="Calibri" w:hAnsi="Times New Roman" w:cs="Times New Roman"/>
                <w:bCs/>
                <w:sz w:val="20"/>
                <w:szCs w:val="20"/>
                <w:lang w:eastAsia="ru-RU"/>
              </w:rPr>
              <w:t xml:space="preserve"> Договором</w:t>
            </w:r>
            <w:r w:rsidRPr="002D67AD">
              <w:rPr>
                <w:rFonts w:ascii="Times New Roman" w:eastAsia="Calibri" w:hAnsi="Times New Roman" w:cs="Times New Roman"/>
                <w:bCs/>
                <w:sz w:val="20"/>
                <w:szCs w:val="20"/>
                <w:lang w:eastAsia="ru-RU"/>
              </w:rPr>
              <w:t>.</w:t>
            </w:r>
          </w:p>
          <w:p w:rsidR="00F53D4F" w:rsidRPr="002D67AD" w:rsidRDefault="00F53D4F" w:rsidP="0025106C">
            <w:pPr>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F53D4F" w:rsidRPr="002D67AD" w:rsidRDefault="00F53D4F" w:rsidP="0025106C">
            <w:pPr>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Услуги должны быть оказаны Исполнителем лично.</w:t>
            </w:r>
          </w:p>
          <w:p w:rsidR="00F53D4F" w:rsidRPr="002D67AD" w:rsidRDefault="00F53D4F" w:rsidP="0025106C">
            <w:pPr>
              <w:jc w:val="both"/>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Оказание услуг по охране объектов осуществляется только штатными работниками</w:t>
            </w:r>
            <w:r w:rsidRPr="002D67AD">
              <w:rPr>
                <w:rFonts w:ascii="Times New Roman" w:eastAsiaTheme="minorEastAsia" w:hAnsi="Times New Roman" w:cs="Times New Roman"/>
                <w:b/>
                <w:sz w:val="20"/>
                <w:szCs w:val="20"/>
                <w:lang w:eastAsia="ru-RU"/>
              </w:rPr>
              <w:t xml:space="preserve"> </w:t>
            </w:r>
            <w:r w:rsidRPr="002D67AD">
              <w:rPr>
                <w:rFonts w:ascii="Times New Roman" w:eastAsiaTheme="minorEastAsia" w:hAnsi="Times New Roman" w:cs="Times New Roman"/>
                <w:sz w:val="20"/>
                <w:szCs w:val="20"/>
                <w:lang w:eastAsia="ru-RU"/>
              </w:rPr>
              <w:t>Исполнителя.</w:t>
            </w:r>
          </w:p>
          <w:p w:rsidR="00F53D4F" w:rsidRPr="002D67AD" w:rsidRDefault="00F53D4F" w:rsidP="0025106C">
            <w:pPr>
              <w:jc w:val="both"/>
              <w:rPr>
                <w:rFonts w:ascii="Times New Roman" w:hAnsi="Times New Roman" w:cs="Times New Roman"/>
                <w:sz w:val="20"/>
                <w:szCs w:val="20"/>
              </w:rPr>
            </w:pPr>
            <w:r w:rsidRPr="002D67AD">
              <w:rPr>
                <w:rFonts w:ascii="Times New Roman" w:hAnsi="Times New Roman" w:cs="Times New Roman"/>
                <w:sz w:val="20"/>
                <w:szCs w:val="20"/>
              </w:rPr>
              <w:t xml:space="preserve">До заключения договора Исполнитель должен предоставить Заказчику копии служебных удостоверений установленного образца, разрешающих частную охранную деятельность в соответствии с ФЗ РФ от 22.12.2008 № 272 – ФЗ, заверенную справку кадровой службы о нахождении охранников в штате Исполнителя и копии личных карточек </w:t>
            </w:r>
            <w:r w:rsidRPr="002D67AD">
              <w:rPr>
                <w:rFonts w:ascii="Times New Roman" w:hAnsi="Times New Roman" w:cs="Times New Roman"/>
                <w:sz w:val="20"/>
                <w:szCs w:val="20"/>
              </w:rPr>
              <w:lastRenderedPageBreak/>
              <w:t>охранников, которые будут осуществлять охранную деятельность на объектах Заказчика в соответствии с заключаемым договором.</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lastRenderedPageBreak/>
              <w:t>6</w:t>
            </w:r>
          </w:p>
        </w:tc>
        <w:tc>
          <w:tcPr>
            <w:tcW w:w="2835" w:type="dxa"/>
          </w:tcPr>
          <w:p w:rsidR="00F53D4F" w:rsidRPr="002D67AD" w:rsidRDefault="00F53D4F" w:rsidP="0025106C">
            <w:pPr>
              <w:spacing w:line="276" w:lineRule="auto"/>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Требования к качеству и безопасности оказания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25106C">
            <w:pPr>
              <w:widowControl w:val="0"/>
              <w:tabs>
                <w:tab w:val="num" w:pos="284"/>
              </w:tabs>
              <w:contextualSpacing/>
              <w:jc w:val="both"/>
              <w:rPr>
                <w:rFonts w:ascii="Times New Roman" w:eastAsiaTheme="minorEastAsia"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Взаимоотношения сторон по организации охраны Объекта регулируются </w:t>
            </w:r>
            <w:r w:rsidRPr="002D67AD">
              <w:rPr>
                <w:rFonts w:ascii="Times New Roman" w:eastAsiaTheme="minorEastAsia" w:hAnsi="Times New Roman" w:cs="Times New Roman"/>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13.12.1996 (ред. от 06.02.2023) №150-ФЗ «Об оружии», иными </w:t>
            </w:r>
            <w:r w:rsidRPr="002D67AD">
              <w:rPr>
                <w:rFonts w:ascii="Times New Roman" w:eastAsia="Times New Roman" w:hAnsi="Times New Roman" w:cs="Times New Roman"/>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F53D4F" w:rsidRPr="002D67AD" w:rsidRDefault="00F53D4F" w:rsidP="0025106C">
            <w:pPr>
              <w:shd w:val="clear" w:color="auto" w:fill="FFFFFF"/>
              <w:jc w:val="both"/>
              <w:outlineLvl w:val="3"/>
              <w:rPr>
                <w:rFonts w:ascii="Times New Roman" w:hAnsi="Times New Roman" w:cs="Times New Roman"/>
                <w:sz w:val="20"/>
                <w:szCs w:val="20"/>
              </w:rPr>
            </w:pPr>
            <w:r w:rsidRPr="002D67AD">
              <w:rPr>
                <w:rFonts w:ascii="Times New Roman" w:eastAsia="Times New Roman" w:hAnsi="Times New Roman" w:cs="Times New Roman"/>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F53D4F" w:rsidRPr="002D67AD" w:rsidTr="008E3110">
        <w:trPr>
          <w:trHeight w:val="1242"/>
        </w:trPr>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7</w:t>
            </w:r>
          </w:p>
        </w:tc>
        <w:tc>
          <w:tcPr>
            <w:tcW w:w="2835" w:type="dxa"/>
          </w:tcPr>
          <w:p w:rsidR="00F53D4F" w:rsidRPr="002D67AD" w:rsidRDefault="00F53D4F" w:rsidP="0025106C">
            <w:pPr>
              <w:shd w:val="clear" w:color="auto" w:fill="FFFFFF"/>
              <w:spacing w:line="276" w:lineRule="auto"/>
              <w:outlineLvl w:val="3"/>
              <w:rPr>
                <w:rFonts w:ascii="Times New Roman" w:hAnsi="Times New Roman" w:cs="Times New Roman"/>
                <w:sz w:val="20"/>
                <w:szCs w:val="20"/>
              </w:rPr>
            </w:pPr>
            <w:r w:rsidRPr="002D67AD">
              <w:rPr>
                <w:rFonts w:ascii="Times New Roman" w:hAnsi="Times New Roman" w:cs="Times New Roman"/>
                <w:sz w:val="20"/>
                <w:szCs w:val="20"/>
              </w:rPr>
              <w:t>Требования к результатам услуги. Порядок сдачи и приемки результатов услуги</w:t>
            </w:r>
          </w:p>
          <w:p w:rsidR="00F53D4F" w:rsidRPr="002D67AD" w:rsidRDefault="00F53D4F" w:rsidP="0025106C">
            <w:pPr>
              <w:spacing w:line="276" w:lineRule="auto"/>
              <w:ind w:left="1287"/>
              <w:rPr>
                <w:rFonts w:ascii="Times New Roman" w:eastAsia="Times New Roman" w:hAnsi="Times New Roman" w:cs="Times New Roman"/>
                <w:sz w:val="20"/>
                <w:szCs w:val="20"/>
                <w:lang w:eastAsia="ru-RU"/>
              </w:rPr>
            </w:pPr>
          </w:p>
        </w:tc>
        <w:tc>
          <w:tcPr>
            <w:tcW w:w="6379" w:type="dxa"/>
          </w:tcPr>
          <w:p w:rsidR="00F53D4F" w:rsidRPr="002D67AD" w:rsidRDefault="00F53D4F" w:rsidP="0025106C">
            <w:pPr>
              <w:tabs>
                <w:tab w:val="left" w:pos="1276"/>
                <w:tab w:val="num" w:pos="2292"/>
              </w:tabs>
              <w:contextualSpacing/>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Исполнитель ежемесячно уведомляет Заказчика о готовности к сдаче оказанных Услуг. </w:t>
            </w:r>
          </w:p>
          <w:p w:rsidR="00F53D4F" w:rsidRPr="002D67AD" w:rsidRDefault="00F53D4F" w:rsidP="008E3110">
            <w:pPr>
              <w:tabs>
                <w:tab w:val="left" w:pos="1550"/>
              </w:tabs>
              <w:autoSpaceDE w:val="0"/>
              <w:autoSpaceDN w:val="0"/>
              <w:adjustRightInd w:val="0"/>
              <w:ind w:right="40"/>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sidR="008E3110" w:rsidRPr="002D67AD">
              <w:rPr>
                <w:rFonts w:ascii="Times New Roman" w:eastAsia="Times New Roman" w:hAnsi="Times New Roman" w:cs="Times New Roman"/>
                <w:sz w:val="20"/>
                <w:szCs w:val="20"/>
                <w:lang w:eastAsia="ru-RU"/>
              </w:rPr>
              <w:t xml:space="preserve"> </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8</w:t>
            </w:r>
          </w:p>
        </w:tc>
        <w:tc>
          <w:tcPr>
            <w:tcW w:w="2835" w:type="dxa"/>
          </w:tcPr>
          <w:p w:rsidR="00F53D4F" w:rsidRPr="002D67AD" w:rsidRDefault="00F53D4F" w:rsidP="0025106C">
            <w:pPr>
              <w:shd w:val="clear" w:color="auto" w:fill="FFFFFF"/>
              <w:spacing w:line="276" w:lineRule="auto"/>
              <w:outlineLvl w:val="3"/>
              <w:rPr>
                <w:rFonts w:ascii="Times New Roman" w:hAnsi="Times New Roman" w:cs="Times New Roman"/>
                <w:sz w:val="20"/>
                <w:szCs w:val="20"/>
              </w:rPr>
            </w:pPr>
            <w:r w:rsidRPr="002D67AD">
              <w:rPr>
                <w:rFonts w:ascii="Times New Roman" w:hAnsi="Times New Roman" w:cs="Times New Roman"/>
                <w:sz w:val="20"/>
                <w:szCs w:val="20"/>
              </w:rPr>
              <w:t>Требования к гарантийному сроку услуги и (или) объему предоставления гарантий их качества</w:t>
            </w:r>
          </w:p>
        </w:tc>
        <w:tc>
          <w:tcPr>
            <w:tcW w:w="6379" w:type="dxa"/>
          </w:tcPr>
          <w:p w:rsidR="00F53D4F" w:rsidRPr="002D67AD" w:rsidRDefault="00F53D4F" w:rsidP="0025106C">
            <w:pPr>
              <w:shd w:val="clear" w:color="auto" w:fill="FFFFFF"/>
              <w:ind w:right="178"/>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Исполнитель работ гарантирует предоставление услуг по охране в соответствии с требованиями Заказчика.</w:t>
            </w:r>
          </w:p>
        </w:tc>
      </w:tr>
    </w:tbl>
    <w:p w:rsidR="00F53D4F" w:rsidRPr="002D67AD" w:rsidRDefault="00F53D4F" w:rsidP="00F53D4F">
      <w:pPr>
        <w:jc w:val="center"/>
        <w:rPr>
          <w:rFonts w:ascii="Times New Roman" w:hAnsi="Times New Roman" w:cs="Times New Roman"/>
          <w:sz w:val="20"/>
          <w:szCs w:val="20"/>
        </w:rPr>
      </w:pPr>
    </w:p>
    <w:p w:rsidR="00F53D4F" w:rsidRPr="002D67AD" w:rsidRDefault="00F53D4F" w:rsidP="00F53D4F">
      <w:pPr>
        <w:jc w:val="center"/>
        <w:rPr>
          <w:rFonts w:ascii="Times New Roman" w:hAnsi="Times New Roman" w:cs="Times New Roman"/>
          <w:sz w:val="20"/>
          <w:szCs w:val="20"/>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Приложение 1 к техническому заданию</w:t>
      </w: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2D67AD" w:rsidRDefault="00F53D4F" w:rsidP="00F53D4F">
      <w:pPr>
        <w:snapToGrid w:val="0"/>
        <w:spacing w:after="0" w:line="240" w:lineRule="auto"/>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Перечень Объектов охраны, передаваемых под охрану, вид и объем оказываемых услуг</w:t>
      </w:r>
    </w:p>
    <w:p w:rsidR="00F53D4F" w:rsidRDefault="00F53D4F" w:rsidP="00F53D4F">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1843"/>
        <w:gridCol w:w="1559"/>
        <w:gridCol w:w="567"/>
        <w:gridCol w:w="1134"/>
        <w:gridCol w:w="1985"/>
        <w:gridCol w:w="1134"/>
        <w:gridCol w:w="850"/>
        <w:gridCol w:w="709"/>
      </w:tblGrid>
      <w:tr w:rsidR="008E3110" w:rsidRPr="002D67AD" w:rsidTr="005B5D04">
        <w:trPr>
          <w:trHeight w:val="816"/>
        </w:trPr>
        <w:tc>
          <w:tcPr>
            <w:tcW w:w="1858"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Кол-во постов</w:t>
            </w:r>
          </w:p>
        </w:tc>
        <w:tc>
          <w:tcPr>
            <w:tcW w:w="1134"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Способ охраны</w:t>
            </w:r>
          </w:p>
        </w:tc>
        <w:tc>
          <w:tcPr>
            <w:tcW w:w="1985"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sz w:val="20"/>
                <w:szCs w:val="20"/>
                <w:lang w:eastAsia="ru-RU"/>
              </w:rPr>
              <w:t>Время работы</w:t>
            </w:r>
          </w:p>
        </w:tc>
        <w:tc>
          <w:tcPr>
            <w:tcW w:w="1134" w:type="dxa"/>
            <w:tcBorders>
              <w:top w:val="single" w:sz="8" w:space="0" w:color="auto"/>
              <w:left w:val="single" w:sz="8" w:space="0" w:color="auto"/>
              <w:bottom w:val="single" w:sz="4" w:space="0" w:color="auto"/>
              <w:right w:val="single" w:sz="8" w:space="0" w:color="auto"/>
            </w:tcBorders>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Период оказания услуг</w:t>
            </w:r>
          </w:p>
        </w:tc>
        <w:tc>
          <w:tcPr>
            <w:tcW w:w="850" w:type="dxa"/>
            <w:tcBorders>
              <w:top w:val="single" w:sz="8" w:space="0" w:color="auto"/>
              <w:left w:val="single" w:sz="8" w:space="0" w:color="auto"/>
              <w:bottom w:val="nil"/>
              <w:right w:val="single" w:sz="8" w:space="0" w:color="auto"/>
            </w:tcBorders>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Режим работы</w:t>
            </w:r>
          </w:p>
        </w:tc>
        <w:tc>
          <w:tcPr>
            <w:tcW w:w="709" w:type="dxa"/>
            <w:tcBorders>
              <w:top w:val="single" w:sz="8" w:space="0" w:color="auto"/>
              <w:left w:val="single" w:sz="8" w:space="0" w:color="auto"/>
              <w:bottom w:val="nil"/>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Количество часов за период</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Офисные помещения Аппарата управления АО «Коми энергосбытовая компания»</w:t>
            </w:r>
          </w:p>
        </w:tc>
        <w:tc>
          <w:tcPr>
            <w:tcW w:w="1559"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Первомайская, д. 70-б</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Круглосуточно </w:t>
            </w:r>
          </w:p>
        </w:tc>
        <w:tc>
          <w:tcPr>
            <w:tcW w:w="1134" w:type="dxa"/>
            <w:vAlign w:val="center"/>
          </w:tcPr>
          <w:p w:rsidR="008E3110" w:rsidRPr="002D67AD" w:rsidRDefault="008E3110" w:rsidP="005220FE">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sz w:val="20"/>
                <w:szCs w:val="20"/>
                <w:lang w:eastAsia="ru-RU"/>
              </w:rPr>
              <w:t>01.1</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.202</w:t>
            </w:r>
            <w:r w:rsidR="0086601F" w:rsidRPr="002D67AD">
              <w:rPr>
                <w:rFonts w:ascii="Times New Roman" w:eastAsia="Times New Roman" w:hAnsi="Times New Roman" w:cs="Times New Roman"/>
                <w:sz w:val="20"/>
                <w:szCs w:val="20"/>
                <w:lang w:val="en-US" w:eastAsia="ru-RU"/>
              </w:rPr>
              <w:t>5</w:t>
            </w:r>
            <w:r w:rsidRPr="002D67AD">
              <w:rPr>
                <w:rFonts w:ascii="Times New Roman" w:eastAsia="Times New Roman" w:hAnsi="Times New Roman" w:cs="Times New Roman"/>
                <w:sz w:val="20"/>
                <w:szCs w:val="20"/>
                <w:lang w:eastAsia="ru-RU"/>
              </w:rPr>
              <w:t>– 3</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w:t>
            </w:r>
            <w:r w:rsidR="005220FE">
              <w:rPr>
                <w:rFonts w:ascii="Times New Roman" w:eastAsia="Times New Roman" w:hAnsi="Times New Roman" w:cs="Times New Roman"/>
                <w:sz w:val="20"/>
                <w:szCs w:val="20"/>
                <w:lang w:eastAsia="ru-RU"/>
              </w:rPr>
              <w:t>10</w:t>
            </w:r>
            <w:r w:rsidRPr="002D67AD">
              <w:rPr>
                <w:rFonts w:ascii="Times New Roman" w:eastAsia="Times New Roman" w:hAnsi="Times New Roman" w:cs="Times New Roman"/>
                <w:sz w:val="20"/>
                <w:szCs w:val="20"/>
                <w:lang w:eastAsia="ru-RU"/>
              </w:rPr>
              <w:t>.202</w:t>
            </w:r>
            <w:r w:rsidR="005220FE">
              <w:rPr>
                <w:rFonts w:ascii="Times New Roman" w:eastAsia="Times New Roman" w:hAnsi="Times New Roman" w:cs="Times New Roman"/>
                <w:sz w:val="20"/>
                <w:szCs w:val="20"/>
                <w:lang w:eastAsia="ru-RU"/>
              </w:rPr>
              <w:t>6</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Круглосуточно</w:t>
            </w:r>
          </w:p>
        </w:tc>
        <w:tc>
          <w:tcPr>
            <w:tcW w:w="709" w:type="dxa"/>
            <w:vAlign w:val="center"/>
          </w:tcPr>
          <w:p w:rsidR="008E3110" w:rsidRPr="002D67AD" w:rsidRDefault="005220FE" w:rsidP="005220FE">
            <w:pPr>
              <w:spacing w:after="0" w:line="240" w:lineRule="auto"/>
              <w:jc w:val="center"/>
              <w:rPr>
                <w:rFonts w:ascii="Times New Roman" w:eastAsia="Times New Roman" w:hAnsi="Times New Roman" w:cs="Times New Roman"/>
                <w:color w:val="000000"/>
                <w:sz w:val="20"/>
                <w:szCs w:val="20"/>
                <w:lang w:eastAsia="ru-RU"/>
              </w:rPr>
            </w:pPr>
            <w:r>
              <w:rPr>
                <w:rFonts w:ascii="Times New Roman" w:hAnsi="Times New Roman" w:cs="Times New Roman"/>
                <w:color w:val="000000"/>
                <w:sz w:val="20"/>
                <w:szCs w:val="20"/>
              </w:rPr>
              <w:t>8760</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Офисные помещения Аппарата управления АО «Коми энергосбытовая компания»</w:t>
            </w:r>
          </w:p>
        </w:tc>
        <w:tc>
          <w:tcPr>
            <w:tcW w:w="1559"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Куратова, д.85а</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Круглосуточно</w:t>
            </w:r>
          </w:p>
        </w:tc>
        <w:tc>
          <w:tcPr>
            <w:tcW w:w="1134" w:type="dxa"/>
            <w:vAlign w:val="center"/>
          </w:tcPr>
          <w:p w:rsidR="008E3110" w:rsidRPr="002D67AD" w:rsidRDefault="008E3110" w:rsidP="005220FE">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sz w:val="20"/>
                <w:szCs w:val="20"/>
                <w:lang w:eastAsia="ru-RU"/>
              </w:rPr>
              <w:t>01.1</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.202</w:t>
            </w:r>
            <w:r w:rsidR="0086601F" w:rsidRPr="002D67AD">
              <w:rPr>
                <w:rFonts w:ascii="Times New Roman" w:eastAsia="Times New Roman" w:hAnsi="Times New Roman" w:cs="Times New Roman"/>
                <w:sz w:val="20"/>
                <w:szCs w:val="20"/>
                <w:lang w:val="en-US" w:eastAsia="ru-RU"/>
              </w:rPr>
              <w:t>5</w:t>
            </w:r>
            <w:r w:rsidRPr="002D67AD">
              <w:rPr>
                <w:rFonts w:ascii="Times New Roman" w:eastAsia="Times New Roman" w:hAnsi="Times New Roman" w:cs="Times New Roman"/>
                <w:sz w:val="20"/>
                <w:szCs w:val="20"/>
                <w:lang w:eastAsia="ru-RU"/>
              </w:rPr>
              <w:t>– 3</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w:t>
            </w:r>
            <w:r w:rsidR="005220FE">
              <w:rPr>
                <w:rFonts w:ascii="Times New Roman" w:eastAsia="Times New Roman" w:hAnsi="Times New Roman" w:cs="Times New Roman"/>
                <w:sz w:val="20"/>
                <w:szCs w:val="20"/>
                <w:lang w:eastAsia="ru-RU"/>
              </w:rPr>
              <w:t>10</w:t>
            </w:r>
            <w:r w:rsidRPr="002D67AD">
              <w:rPr>
                <w:rFonts w:ascii="Times New Roman" w:eastAsia="Times New Roman" w:hAnsi="Times New Roman" w:cs="Times New Roman"/>
                <w:sz w:val="20"/>
                <w:szCs w:val="20"/>
                <w:lang w:eastAsia="ru-RU"/>
              </w:rPr>
              <w:t>.202</w:t>
            </w:r>
            <w:r w:rsidR="005220FE">
              <w:rPr>
                <w:rFonts w:ascii="Times New Roman" w:eastAsia="Times New Roman" w:hAnsi="Times New Roman" w:cs="Times New Roman"/>
                <w:sz w:val="20"/>
                <w:szCs w:val="20"/>
                <w:lang w:eastAsia="ru-RU"/>
              </w:rPr>
              <w:t>6</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Круглосуточно</w:t>
            </w:r>
          </w:p>
        </w:tc>
        <w:tc>
          <w:tcPr>
            <w:tcW w:w="709" w:type="dxa"/>
            <w:vAlign w:val="center"/>
          </w:tcPr>
          <w:p w:rsidR="008E3110" w:rsidRPr="002D67AD" w:rsidRDefault="005220FE" w:rsidP="005220FE">
            <w:pPr>
              <w:spacing w:after="0" w:line="240" w:lineRule="auto"/>
              <w:jc w:val="center"/>
              <w:rPr>
                <w:rFonts w:ascii="Times New Roman" w:eastAsia="Times New Roman" w:hAnsi="Times New Roman" w:cs="Times New Roman"/>
                <w:color w:val="000000"/>
                <w:sz w:val="20"/>
                <w:szCs w:val="20"/>
                <w:lang w:eastAsia="ru-RU"/>
              </w:rPr>
            </w:pPr>
            <w:r>
              <w:rPr>
                <w:rFonts w:ascii="Times New Roman" w:hAnsi="Times New Roman" w:cs="Times New Roman"/>
                <w:color w:val="000000"/>
                <w:sz w:val="20"/>
                <w:szCs w:val="20"/>
              </w:rPr>
              <w:t>8760</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559" w:type="dxa"/>
            <w:vAlign w:val="center"/>
          </w:tcPr>
          <w:p w:rsidR="008E3110" w:rsidRPr="002D67AD" w:rsidRDefault="008E3110" w:rsidP="0007689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28 Невельской дивизии, д.27</w:t>
            </w:r>
            <w:r w:rsidR="0007689F">
              <w:rPr>
                <w:rFonts w:ascii="Times New Roman" w:eastAsia="Times New Roman" w:hAnsi="Times New Roman" w:cs="Times New Roman"/>
                <w:color w:val="000000"/>
                <w:sz w:val="20"/>
                <w:szCs w:val="20"/>
                <w:lang w:eastAsia="ru-RU"/>
              </w:rPr>
              <w:t>/1</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6601F" w:rsidP="00532C23">
            <w:pPr>
              <w:spacing w:after="0" w:line="240" w:lineRule="auto"/>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08:30 до 18:30 (в предпраздничные укороченные дни с 08:30 до 17:30 (</w:t>
            </w:r>
            <w:r w:rsidR="00532C23">
              <w:rPr>
                <w:rFonts w:ascii="Times New Roman" w:hAnsi="Times New Roman" w:cs="Times New Roman"/>
                <w:color w:val="000000"/>
                <w:sz w:val="20"/>
                <w:szCs w:val="20"/>
              </w:rPr>
              <w:t>4</w:t>
            </w:r>
            <w:r w:rsidRPr="002D67AD">
              <w:rPr>
                <w:rFonts w:ascii="Times New Roman" w:hAnsi="Times New Roman" w:cs="Times New Roman"/>
                <w:color w:val="000000"/>
                <w:sz w:val="20"/>
                <w:szCs w:val="20"/>
              </w:rPr>
              <w:t>))</w:t>
            </w:r>
          </w:p>
        </w:tc>
        <w:tc>
          <w:tcPr>
            <w:tcW w:w="1134" w:type="dxa"/>
            <w:vAlign w:val="center"/>
          </w:tcPr>
          <w:p w:rsidR="008E3110" w:rsidRPr="002D67AD" w:rsidRDefault="008E3110" w:rsidP="005220FE">
            <w:pPr>
              <w:spacing w:after="0" w:line="240" w:lineRule="auto"/>
              <w:rPr>
                <w:rFonts w:ascii="Times New Roman" w:eastAsia="Times New Roman" w:hAnsi="Times New Roman" w:cs="Times New Roman"/>
                <w:color w:val="000000"/>
                <w:sz w:val="20"/>
                <w:szCs w:val="20"/>
                <w:highlight w:val="yellow"/>
                <w:lang w:eastAsia="ru-RU"/>
              </w:rPr>
            </w:pPr>
            <w:r w:rsidRPr="002D67AD">
              <w:rPr>
                <w:rFonts w:ascii="Times New Roman" w:eastAsia="Times New Roman" w:hAnsi="Times New Roman" w:cs="Times New Roman"/>
                <w:color w:val="000000"/>
                <w:sz w:val="20"/>
                <w:szCs w:val="20"/>
                <w:lang w:eastAsia="ru-RU"/>
              </w:rPr>
              <w:t>01.1</w:t>
            </w:r>
            <w:r w:rsidR="005220FE">
              <w:rPr>
                <w:rFonts w:ascii="Times New Roman" w:eastAsia="Times New Roman" w:hAnsi="Times New Roman" w:cs="Times New Roman"/>
                <w:color w:val="000000"/>
                <w:sz w:val="20"/>
                <w:szCs w:val="20"/>
                <w:lang w:eastAsia="ru-RU"/>
              </w:rPr>
              <w:t>1</w:t>
            </w:r>
            <w:r w:rsidRPr="002D67AD">
              <w:rPr>
                <w:rFonts w:ascii="Times New Roman" w:eastAsia="Times New Roman" w:hAnsi="Times New Roman" w:cs="Times New Roman"/>
                <w:color w:val="000000"/>
                <w:sz w:val="20"/>
                <w:szCs w:val="20"/>
                <w:lang w:eastAsia="ru-RU"/>
              </w:rPr>
              <w:t>.202</w:t>
            </w:r>
            <w:r w:rsidR="0086601F" w:rsidRPr="002D67AD">
              <w:rPr>
                <w:rFonts w:ascii="Times New Roman" w:eastAsia="Times New Roman" w:hAnsi="Times New Roman" w:cs="Times New Roman"/>
                <w:color w:val="000000"/>
                <w:sz w:val="20"/>
                <w:szCs w:val="20"/>
                <w:lang w:eastAsia="ru-RU"/>
              </w:rPr>
              <w:t>5</w:t>
            </w:r>
            <w:r w:rsidRPr="002D67AD">
              <w:rPr>
                <w:rFonts w:ascii="Times New Roman" w:eastAsia="Times New Roman" w:hAnsi="Times New Roman" w:cs="Times New Roman"/>
                <w:color w:val="000000"/>
                <w:sz w:val="20"/>
                <w:szCs w:val="20"/>
                <w:lang w:eastAsia="ru-RU"/>
              </w:rPr>
              <w:t>– 3</w:t>
            </w:r>
            <w:r w:rsidR="005220FE">
              <w:rPr>
                <w:rFonts w:ascii="Times New Roman" w:eastAsia="Times New Roman" w:hAnsi="Times New Roman" w:cs="Times New Roman"/>
                <w:color w:val="000000"/>
                <w:sz w:val="20"/>
                <w:szCs w:val="20"/>
                <w:lang w:eastAsia="ru-RU"/>
              </w:rPr>
              <w:t>1</w:t>
            </w:r>
            <w:r w:rsidRPr="002D67AD">
              <w:rPr>
                <w:rFonts w:ascii="Times New Roman" w:eastAsia="Times New Roman" w:hAnsi="Times New Roman" w:cs="Times New Roman"/>
                <w:color w:val="000000"/>
                <w:sz w:val="20"/>
                <w:szCs w:val="20"/>
                <w:lang w:eastAsia="ru-RU"/>
              </w:rPr>
              <w:t>.</w:t>
            </w:r>
            <w:r w:rsidR="005220FE">
              <w:rPr>
                <w:rFonts w:ascii="Times New Roman" w:eastAsia="Times New Roman" w:hAnsi="Times New Roman" w:cs="Times New Roman"/>
                <w:color w:val="000000"/>
                <w:sz w:val="20"/>
                <w:szCs w:val="20"/>
                <w:lang w:eastAsia="ru-RU"/>
              </w:rPr>
              <w:t>10</w:t>
            </w:r>
            <w:r w:rsidRPr="002D67AD">
              <w:rPr>
                <w:rFonts w:ascii="Times New Roman" w:eastAsia="Times New Roman" w:hAnsi="Times New Roman" w:cs="Times New Roman"/>
                <w:color w:val="000000"/>
                <w:sz w:val="20"/>
                <w:szCs w:val="20"/>
                <w:lang w:eastAsia="ru-RU"/>
              </w:rPr>
              <w:t>.202</w:t>
            </w:r>
            <w:r w:rsidR="005220FE">
              <w:rPr>
                <w:rFonts w:ascii="Times New Roman" w:eastAsia="Times New Roman" w:hAnsi="Times New Roman" w:cs="Times New Roman"/>
                <w:color w:val="000000"/>
                <w:sz w:val="20"/>
                <w:szCs w:val="20"/>
                <w:lang w:eastAsia="ru-RU"/>
              </w:rPr>
              <w:t>6</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Понедельник- Пятница</w:t>
            </w:r>
          </w:p>
        </w:tc>
        <w:tc>
          <w:tcPr>
            <w:tcW w:w="709" w:type="dxa"/>
            <w:vAlign w:val="center"/>
          </w:tcPr>
          <w:p w:rsidR="008E3110" w:rsidRPr="002D67AD" w:rsidRDefault="005220FE" w:rsidP="005220F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2446</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559" w:type="dxa"/>
            <w:vAlign w:val="center"/>
          </w:tcPr>
          <w:p w:rsidR="008E3110" w:rsidRPr="002D67AD" w:rsidRDefault="008E3110" w:rsidP="0007689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г. Сыктывкар, ул. 28 Невельской дивизии, д.27</w:t>
            </w:r>
            <w:r w:rsidR="0007689F">
              <w:rPr>
                <w:rFonts w:ascii="Times New Roman" w:eastAsia="Times New Roman" w:hAnsi="Times New Roman" w:cs="Times New Roman"/>
                <w:color w:val="000000"/>
                <w:sz w:val="20"/>
                <w:szCs w:val="20"/>
                <w:lang w:eastAsia="ru-RU"/>
              </w:rPr>
              <w:t>/1</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ПЦН</w:t>
            </w:r>
          </w:p>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ОПС</w:t>
            </w:r>
          </w:p>
        </w:tc>
        <w:tc>
          <w:tcPr>
            <w:tcW w:w="1985" w:type="dxa"/>
            <w:vAlign w:val="center"/>
          </w:tcPr>
          <w:p w:rsidR="008E3110" w:rsidRPr="002D67AD" w:rsidRDefault="0086601F" w:rsidP="00532C23">
            <w:pPr>
              <w:spacing w:after="0" w:line="240" w:lineRule="auto"/>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00:00 до 08:30 и с 18:30 до 24:00 (в предпраздничные укороченные дни с 00:00 до 08:30 и с 17:30 до 24:00 (</w:t>
            </w:r>
            <w:r w:rsidR="00532C23">
              <w:rPr>
                <w:rFonts w:ascii="Times New Roman" w:hAnsi="Times New Roman" w:cs="Times New Roman"/>
                <w:color w:val="000000"/>
                <w:sz w:val="20"/>
                <w:szCs w:val="20"/>
              </w:rPr>
              <w:t>4</w:t>
            </w:r>
            <w:r w:rsidRPr="002D67AD">
              <w:rPr>
                <w:rFonts w:ascii="Times New Roman" w:hAnsi="Times New Roman" w:cs="Times New Roman"/>
                <w:color w:val="000000"/>
                <w:sz w:val="20"/>
                <w:szCs w:val="20"/>
              </w:rPr>
              <w:t>))</w:t>
            </w:r>
            <w:r w:rsidR="00276EB0">
              <w:rPr>
                <w:rFonts w:ascii="Times New Roman" w:hAnsi="Times New Roman" w:cs="Times New Roman"/>
                <w:color w:val="000000"/>
                <w:sz w:val="20"/>
                <w:szCs w:val="20"/>
              </w:rPr>
              <w:t xml:space="preserve">, </w:t>
            </w:r>
            <w:r w:rsidR="00276EB0" w:rsidRPr="00541036">
              <w:rPr>
                <w:rFonts w:ascii="Times New Roman" w:hAnsi="Times New Roman"/>
                <w:color w:val="000000"/>
                <w:sz w:val="20"/>
                <w:szCs w:val="20"/>
              </w:rPr>
              <w:t>Суббота-Воскресенье с 00-00 до 24-00</w:t>
            </w:r>
          </w:p>
        </w:tc>
        <w:tc>
          <w:tcPr>
            <w:tcW w:w="1134" w:type="dxa"/>
            <w:vAlign w:val="center"/>
          </w:tcPr>
          <w:p w:rsidR="008E3110" w:rsidRPr="002D67AD" w:rsidRDefault="008E3110" w:rsidP="005220FE">
            <w:pPr>
              <w:spacing w:after="0" w:line="240" w:lineRule="auto"/>
              <w:rPr>
                <w:rFonts w:ascii="Times New Roman" w:eastAsia="Times New Roman" w:hAnsi="Times New Roman" w:cs="Times New Roman"/>
                <w:color w:val="000000"/>
                <w:sz w:val="20"/>
                <w:szCs w:val="20"/>
                <w:highlight w:val="yellow"/>
                <w:lang w:eastAsia="ru-RU"/>
              </w:rPr>
            </w:pPr>
            <w:r w:rsidRPr="002D67AD">
              <w:rPr>
                <w:rFonts w:ascii="Times New Roman" w:eastAsia="Times New Roman" w:hAnsi="Times New Roman" w:cs="Times New Roman"/>
                <w:sz w:val="20"/>
                <w:szCs w:val="20"/>
                <w:lang w:eastAsia="ru-RU"/>
              </w:rPr>
              <w:t>01.1</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.202</w:t>
            </w:r>
            <w:r w:rsidR="0086601F" w:rsidRPr="002D67AD">
              <w:rPr>
                <w:rFonts w:ascii="Times New Roman" w:eastAsia="Times New Roman" w:hAnsi="Times New Roman" w:cs="Times New Roman"/>
                <w:sz w:val="20"/>
                <w:szCs w:val="20"/>
                <w:lang w:eastAsia="ru-RU"/>
              </w:rPr>
              <w:t>5</w:t>
            </w:r>
            <w:r w:rsidRPr="002D67AD">
              <w:rPr>
                <w:rFonts w:ascii="Times New Roman" w:eastAsia="Times New Roman" w:hAnsi="Times New Roman" w:cs="Times New Roman"/>
                <w:sz w:val="20"/>
                <w:szCs w:val="20"/>
                <w:lang w:eastAsia="ru-RU"/>
              </w:rPr>
              <w:t>– 3</w:t>
            </w:r>
            <w:r w:rsidR="005220FE">
              <w:rPr>
                <w:rFonts w:ascii="Times New Roman" w:eastAsia="Times New Roman" w:hAnsi="Times New Roman" w:cs="Times New Roman"/>
                <w:sz w:val="20"/>
                <w:szCs w:val="20"/>
                <w:lang w:eastAsia="ru-RU"/>
              </w:rPr>
              <w:t>1</w:t>
            </w:r>
            <w:r w:rsidRPr="002D67AD">
              <w:rPr>
                <w:rFonts w:ascii="Times New Roman" w:eastAsia="Times New Roman" w:hAnsi="Times New Roman" w:cs="Times New Roman"/>
                <w:sz w:val="20"/>
                <w:szCs w:val="20"/>
                <w:lang w:eastAsia="ru-RU"/>
              </w:rPr>
              <w:t>.</w:t>
            </w:r>
            <w:r w:rsidR="005220FE">
              <w:rPr>
                <w:rFonts w:ascii="Times New Roman" w:eastAsia="Times New Roman" w:hAnsi="Times New Roman" w:cs="Times New Roman"/>
                <w:sz w:val="20"/>
                <w:szCs w:val="20"/>
                <w:lang w:eastAsia="ru-RU"/>
              </w:rPr>
              <w:t>10</w:t>
            </w:r>
            <w:r w:rsidRPr="002D67AD">
              <w:rPr>
                <w:rFonts w:ascii="Times New Roman" w:eastAsia="Times New Roman" w:hAnsi="Times New Roman" w:cs="Times New Roman"/>
                <w:sz w:val="20"/>
                <w:szCs w:val="20"/>
                <w:lang w:eastAsia="ru-RU"/>
              </w:rPr>
              <w:t>.202</w:t>
            </w:r>
            <w:r w:rsidR="005220FE">
              <w:rPr>
                <w:rFonts w:ascii="Times New Roman" w:eastAsia="Times New Roman" w:hAnsi="Times New Roman" w:cs="Times New Roman"/>
                <w:sz w:val="20"/>
                <w:szCs w:val="20"/>
                <w:lang w:eastAsia="ru-RU"/>
              </w:rPr>
              <w:t>6</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Понедельник- Воскресение</w:t>
            </w:r>
          </w:p>
        </w:tc>
        <w:tc>
          <w:tcPr>
            <w:tcW w:w="709" w:type="dxa"/>
            <w:vAlign w:val="center"/>
          </w:tcPr>
          <w:p w:rsidR="008E3110" w:rsidRPr="002D67AD" w:rsidRDefault="005220FE" w:rsidP="005220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6314</w:t>
            </w:r>
          </w:p>
        </w:tc>
      </w:tr>
    </w:tbl>
    <w:p w:rsidR="00F53D4F" w:rsidRPr="002D67AD" w:rsidRDefault="00F53D4F" w:rsidP="00F53D4F">
      <w:pPr>
        <w:rPr>
          <w:rFonts w:ascii="Times New Roman" w:hAnsi="Times New Roman" w:cs="Times New Roman"/>
          <w:sz w:val="20"/>
          <w:szCs w:val="20"/>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tbl>
      <w:tblPr>
        <w:tblW w:w="5818" w:type="dxa"/>
        <w:tblLayout w:type="fixed"/>
        <w:tblLook w:val="0000" w:firstRow="0" w:lastRow="0" w:firstColumn="0" w:lastColumn="0" w:noHBand="0" w:noVBand="0"/>
      </w:tblPr>
      <w:tblGrid>
        <w:gridCol w:w="567"/>
        <w:gridCol w:w="5251"/>
      </w:tblGrid>
      <w:tr w:rsidR="00F53D4F" w:rsidRPr="00AB34C5" w:rsidTr="0025106C">
        <w:trPr>
          <w:trHeight w:val="190"/>
        </w:trPr>
        <w:tc>
          <w:tcPr>
            <w:tcW w:w="567" w:type="dxa"/>
          </w:tcPr>
          <w:p w:rsidR="00F53D4F" w:rsidRPr="00AB34C5" w:rsidRDefault="00F53D4F" w:rsidP="0025106C">
            <w:pPr>
              <w:rPr>
                <w:rFonts w:ascii="Tahoma" w:eastAsiaTheme="minorEastAsia" w:hAnsi="Tahoma" w:cs="Tahoma"/>
                <w:bCs/>
                <w:color w:val="000000" w:themeColor="text1"/>
                <w:sz w:val="20"/>
                <w:szCs w:val="20"/>
                <w:lang w:eastAsia="ru-RU"/>
              </w:rPr>
            </w:pPr>
          </w:p>
        </w:tc>
        <w:tc>
          <w:tcPr>
            <w:tcW w:w="5251" w:type="dxa"/>
          </w:tcPr>
          <w:p w:rsidR="00F53D4F" w:rsidRPr="00AB34C5" w:rsidRDefault="00F53D4F" w:rsidP="0025106C">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53D4F" w:rsidRDefault="00F53D4F" w:rsidP="00F53D4F">
      <w:pPr>
        <w:spacing w:after="0" w:line="240" w:lineRule="auto"/>
        <w:jc w:val="right"/>
        <w:rPr>
          <w:rFonts w:ascii="Tahoma" w:eastAsia="Calibri" w:hAnsi="Tahoma" w:cs="Tahoma"/>
          <w:i/>
          <w:sz w:val="20"/>
          <w:szCs w:val="20"/>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Исполнитель</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______________/</w:t>
            </w:r>
            <w:r w:rsidRPr="002D67AD">
              <w:rPr>
                <w:rFonts w:ascii="Times New Roman" w:eastAsiaTheme="minorEastAsia" w:hAnsi="Times New Roman" w:cs="Times New Roman"/>
                <w:b/>
                <w:bCs/>
                <w:color w:val="000000" w:themeColor="text1"/>
                <w:sz w:val="28"/>
                <w:szCs w:val="28"/>
                <w:u w:val="single"/>
                <w:lang w:eastAsia="ru-RU"/>
              </w:rPr>
              <w:t>___________</w:t>
            </w:r>
            <w:r w:rsidRPr="002D67AD">
              <w:rPr>
                <w:rFonts w:ascii="Times New Roman" w:eastAsiaTheme="minorEastAsia" w:hAnsi="Times New Roman" w:cs="Times New Roman"/>
                <w:b/>
                <w:bCs/>
                <w:color w:val="000000" w:themeColor="text1"/>
                <w:sz w:val="28"/>
                <w:szCs w:val="28"/>
                <w:lang w:eastAsia="ru-RU"/>
              </w:rPr>
              <w:t xml:space="preserve">/ </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м.п.</w:t>
            </w:r>
          </w:p>
        </w:tc>
        <w:tc>
          <w:tcPr>
            <w:tcW w:w="5251" w:type="dxa"/>
          </w:tcPr>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Заказчик</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2D67AD"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______________________/Борисова Е.Н./</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 xml:space="preserve">                     м.п.</w:t>
            </w:r>
          </w:p>
        </w:tc>
      </w:tr>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r w:rsidRPr="002D67AD">
        <w:rPr>
          <w:rFonts w:ascii="Times New Roman" w:eastAsia="Calibri" w:hAnsi="Times New Roman" w:cs="Times New Roman"/>
          <w:i/>
          <w:sz w:val="28"/>
          <w:szCs w:val="28"/>
          <w:lang w:eastAsia="ru-RU"/>
        </w:rPr>
        <w:lastRenderedPageBreak/>
        <w:t xml:space="preserve">Приложение №3 </w:t>
      </w:r>
    </w:p>
    <w:p w:rsidR="00F53D4F" w:rsidRPr="002D67AD" w:rsidRDefault="00F53D4F" w:rsidP="00F53D4F">
      <w:pPr>
        <w:spacing w:after="0" w:line="240" w:lineRule="auto"/>
        <w:jc w:val="right"/>
        <w:rPr>
          <w:rFonts w:ascii="Times New Roman" w:eastAsia="Times New Roman" w:hAnsi="Times New Roman" w:cs="Times New Roman"/>
          <w:i/>
          <w:sz w:val="28"/>
          <w:szCs w:val="28"/>
          <w:lang w:eastAsia="ru-RU"/>
        </w:rPr>
      </w:pPr>
      <w:r w:rsidRPr="002D67AD">
        <w:rPr>
          <w:rFonts w:ascii="Times New Roman" w:eastAsia="Times New Roman" w:hAnsi="Times New Roman" w:cs="Times New Roman"/>
          <w:i/>
          <w:sz w:val="28"/>
          <w:szCs w:val="28"/>
          <w:lang w:eastAsia="ru-RU"/>
        </w:rPr>
        <w:t>к Договору №____</w:t>
      </w:r>
    </w:p>
    <w:p w:rsidR="00F53D4F" w:rsidRPr="002D67AD" w:rsidRDefault="00F53D4F" w:rsidP="00F53D4F">
      <w:pPr>
        <w:widowControl w:val="0"/>
        <w:spacing w:after="200" w:line="240" w:lineRule="auto"/>
        <w:jc w:val="center"/>
        <w:rPr>
          <w:rFonts w:ascii="Times New Roman" w:eastAsiaTheme="minorEastAsia" w:hAnsi="Times New Roman" w:cs="Times New Roman"/>
          <w:bCs/>
          <w:sz w:val="28"/>
          <w:szCs w:val="28"/>
          <w:lang w:eastAsia="ru-RU"/>
        </w:rPr>
      </w:pPr>
    </w:p>
    <w:p w:rsidR="00F53D4F" w:rsidRPr="002D67AD" w:rsidRDefault="00F53D4F" w:rsidP="00F53D4F">
      <w:pPr>
        <w:widowControl w:val="0"/>
        <w:spacing w:after="200" w:line="240" w:lineRule="auto"/>
        <w:jc w:val="center"/>
        <w:rPr>
          <w:rFonts w:ascii="Times New Roman" w:eastAsiaTheme="minorEastAsia" w:hAnsi="Times New Roman" w:cs="Times New Roman"/>
          <w:b/>
          <w:bCs/>
          <w:sz w:val="28"/>
          <w:szCs w:val="28"/>
          <w:lang w:eastAsia="ru-RU"/>
        </w:rPr>
      </w:pPr>
      <w:r w:rsidRPr="002D67AD">
        <w:rPr>
          <w:rFonts w:ascii="Times New Roman" w:eastAsiaTheme="minorEastAsia" w:hAnsi="Times New Roman" w:cs="Times New Roman"/>
          <w:b/>
          <w:bCs/>
          <w:sz w:val="28"/>
          <w:szCs w:val="28"/>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886846" w:rsidRPr="002D67AD" w:rsidTr="005B5D04">
        <w:trPr>
          <w:trHeight w:val="1308"/>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 п/п</w:t>
            </w:r>
          </w:p>
        </w:tc>
        <w:tc>
          <w:tcPr>
            <w:tcW w:w="146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Наименование объекта</w:t>
            </w:r>
          </w:p>
        </w:tc>
        <w:tc>
          <w:tcPr>
            <w:tcW w:w="1417"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Адрес объекта (город, улица)</w:t>
            </w:r>
          </w:p>
        </w:tc>
        <w:tc>
          <w:tcPr>
            <w:tcW w:w="156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Способ охраны</w:t>
            </w:r>
          </w:p>
        </w:tc>
        <w:tc>
          <w:tcPr>
            <w:tcW w:w="1989" w:type="dxa"/>
          </w:tcPr>
          <w:p w:rsidR="00886846" w:rsidRPr="002D67AD" w:rsidRDefault="00886846" w:rsidP="005B5D04">
            <w:pPr>
              <w:tabs>
                <w:tab w:val="left" w:pos="567"/>
              </w:tabs>
              <w:spacing w:after="200"/>
              <w:ind w:left="113" w:right="113"/>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Время работы</w:t>
            </w:r>
          </w:p>
        </w:tc>
        <w:tc>
          <w:tcPr>
            <w:tcW w:w="1135" w:type="dxa"/>
          </w:tcPr>
          <w:p w:rsidR="00886846" w:rsidRPr="002D67AD" w:rsidRDefault="00886846" w:rsidP="005B5D04">
            <w:pPr>
              <w:tabs>
                <w:tab w:val="left" w:pos="567"/>
              </w:tabs>
              <w:spacing w:after="200"/>
              <w:ind w:left="32" w:right="113"/>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b/>
                <w:sz w:val="20"/>
                <w:szCs w:val="20"/>
                <w:lang w:eastAsia="ru-RU"/>
              </w:rPr>
              <w:t>Количество часов за период</w:t>
            </w:r>
          </w:p>
        </w:tc>
        <w:tc>
          <w:tcPr>
            <w:tcW w:w="992"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Цена за 1 час ,   рублей без НДС</w:t>
            </w: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Общая стоимость, рублей, рублей без НДС</w:t>
            </w:r>
          </w:p>
        </w:tc>
      </w:tr>
      <w:tr w:rsidR="00886846" w:rsidRPr="002D67AD" w:rsidTr="005B5D04">
        <w:trPr>
          <w:trHeight w:val="250"/>
        </w:trPr>
        <w:tc>
          <w:tcPr>
            <w:tcW w:w="10207" w:type="dxa"/>
            <w:gridSpan w:val="8"/>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Физическая охрана</w:t>
            </w: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1</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Офисные помещения Аппарата управления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Первомайская, д. 70б</w:t>
            </w:r>
          </w:p>
        </w:tc>
        <w:tc>
          <w:tcPr>
            <w:tcW w:w="15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Круглосуточно</w:t>
            </w:r>
          </w:p>
        </w:tc>
        <w:tc>
          <w:tcPr>
            <w:tcW w:w="1135" w:type="dxa"/>
          </w:tcPr>
          <w:p w:rsidR="00886846" w:rsidRPr="002D67AD" w:rsidRDefault="00D03408" w:rsidP="00EC57A6">
            <w:pPr>
              <w:jc w:val="center"/>
              <w:rPr>
                <w:rFonts w:ascii="Times New Roman" w:hAnsi="Times New Roman" w:cs="Times New Roman"/>
                <w:sz w:val="20"/>
                <w:szCs w:val="20"/>
              </w:rPr>
            </w:pPr>
            <w:r>
              <w:rPr>
                <w:rFonts w:ascii="Times New Roman" w:hAnsi="Times New Roman" w:cs="Times New Roman"/>
                <w:color w:val="000000"/>
                <w:sz w:val="20"/>
                <w:szCs w:val="20"/>
              </w:rPr>
              <w:t>8760</w:t>
            </w:r>
          </w:p>
        </w:tc>
        <w:tc>
          <w:tcPr>
            <w:tcW w:w="992"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2</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Офисные помещения Аппарата управления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Куратова, д.85а</w:t>
            </w:r>
          </w:p>
        </w:tc>
        <w:tc>
          <w:tcPr>
            <w:tcW w:w="15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Круглосуточно</w:t>
            </w:r>
          </w:p>
        </w:tc>
        <w:tc>
          <w:tcPr>
            <w:tcW w:w="1135" w:type="dxa"/>
          </w:tcPr>
          <w:p w:rsidR="00886846" w:rsidRPr="002D67AD" w:rsidRDefault="00D03408" w:rsidP="00EC57A6">
            <w:pPr>
              <w:jc w:val="center"/>
              <w:rPr>
                <w:rFonts w:ascii="Times New Roman" w:hAnsi="Times New Roman" w:cs="Times New Roman"/>
                <w:sz w:val="20"/>
                <w:szCs w:val="20"/>
              </w:rPr>
            </w:pPr>
            <w:r>
              <w:rPr>
                <w:rFonts w:ascii="Times New Roman" w:hAnsi="Times New Roman" w:cs="Times New Roman"/>
                <w:color w:val="000000"/>
                <w:sz w:val="20"/>
                <w:szCs w:val="20"/>
              </w:rPr>
              <w:t>8760</w:t>
            </w:r>
          </w:p>
        </w:tc>
        <w:tc>
          <w:tcPr>
            <w:tcW w:w="992"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r>
      <w:tr w:rsidR="00EC57A6" w:rsidRPr="002D67AD" w:rsidTr="005B5D04">
        <w:trPr>
          <w:trHeight w:val="1721"/>
        </w:trPr>
        <w:tc>
          <w:tcPr>
            <w:tcW w:w="520" w:type="dxa"/>
          </w:tcPr>
          <w:p w:rsidR="00EC57A6" w:rsidRPr="002D67AD" w:rsidRDefault="00EC57A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3</w:t>
            </w:r>
          </w:p>
        </w:tc>
        <w:tc>
          <w:tcPr>
            <w:tcW w:w="1460"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417" w:type="dxa"/>
          </w:tcPr>
          <w:p w:rsidR="00EC57A6" w:rsidRPr="002D67AD" w:rsidRDefault="00EC57A6" w:rsidP="0007689F">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28 Невельской дивизии, д.27</w:t>
            </w:r>
            <w:r w:rsidR="0007689F">
              <w:rPr>
                <w:rFonts w:ascii="Times New Roman" w:eastAsiaTheme="minorEastAsia" w:hAnsi="Times New Roman" w:cs="Times New Roman"/>
                <w:color w:val="000000"/>
                <w:sz w:val="20"/>
                <w:szCs w:val="20"/>
                <w:lang w:eastAsia="ru-RU"/>
              </w:rPr>
              <w:t>/1</w:t>
            </w:r>
          </w:p>
        </w:tc>
        <w:tc>
          <w:tcPr>
            <w:tcW w:w="1560"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EC57A6" w:rsidRPr="002D67AD" w:rsidRDefault="00EC57A6" w:rsidP="00276EB0">
            <w:pPr>
              <w:spacing w:after="200"/>
              <w:jc w:val="center"/>
              <w:rPr>
                <w:rFonts w:ascii="Times New Roman" w:eastAsiaTheme="minorEastAsia"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08:30 до 18:30 (в предпраздничные укороченные дни с 08:30 до 17:30 (</w:t>
            </w:r>
            <w:r w:rsidR="00276EB0">
              <w:rPr>
                <w:rFonts w:ascii="Times New Roman" w:hAnsi="Times New Roman" w:cs="Times New Roman"/>
                <w:color w:val="000000"/>
                <w:sz w:val="20"/>
                <w:szCs w:val="20"/>
              </w:rPr>
              <w:t>4</w:t>
            </w:r>
            <w:r w:rsidRPr="002D67AD">
              <w:rPr>
                <w:rFonts w:ascii="Times New Roman" w:hAnsi="Times New Roman" w:cs="Times New Roman"/>
                <w:color w:val="000000"/>
                <w:sz w:val="20"/>
                <w:szCs w:val="20"/>
              </w:rPr>
              <w:t>))</w:t>
            </w:r>
          </w:p>
        </w:tc>
        <w:tc>
          <w:tcPr>
            <w:tcW w:w="1135" w:type="dxa"/>
          </w:tcPr>
          <w:p w:rsidR="00EC57A6" w:rsidRPr="002D67AD" w:rsidRDefault="00D03408" w:rsidP="00EC57A6">
            <w:pPr>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2446</w:t>
            </w:r>
          </w:p>
        </w:tc>
        <w:tc>
          <w:tcPr>
            <w:tcW w:w="992"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50"/>
        </w:trPr>
        <w:tc>
          <w:tcPr>
            <w:tcW w:w="9073" w:type="dxa"/>
            <w:gridSpan w:val="7"/>
          </w:tcPr>
          <w:p w:rsidR="00886846" w:rsidRPr="002D67AD" w:rsidRDefault="00886846" w:rsidP="005B5D04">
            <w:pPr>
              <w:tabs>
                <w:tab w:val="left" w:pos="567"/>
              </w:tabs>
              <w:spacing w:after="200"/>
              <w:jc w:val="center"/>
              <w:rPr>
                <w:rFonts w:ascii="Times New Roman" w:eastAsiaTheme="minorEastAsia" w:hAnsi="Times New Roman" w:cs="Times New Roman"/>
                <w:b/>
                <w:color w:val="FF0000"/>
                <w:sz w:val="20"/>
                <w:szCs w:val="20"/>
                <w:highlight w:val="yellow"/>
                <w:lang w:eastAsia="ru-RU"/>
              </w:rPr>
            </w:pPr>
            <w:r w:rsidRPr="002D67AD">
              <w:rPr>
                <w:rFonts w:ascii="Times New Roman" w:eastAsiaTheme="minorEastAsia" w:hAnsi="Times New Roman" w:cs="Times New Roman"/>
                <w:b/>
                <w:sz w:val="20"/>
                <w:szCs w:val="20"/>
                <w:lang w:eastAsia="ru-RU"/>
              </w:rPr>
              <w:t>Пультовая охрана</w:t>
            </w: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4</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 xml:space="preserve">г. Сыктывкар, </w:t>
            </w:r>
            <w:r w:rsidR="0007689F">
              <w:rPr>
                <w:rFonts w:ascii="Times New Roman" w:eastAsiaTheme="minorEastAsia" w:hAnsi="Times New Roman" w:cs="Times New Roman"/>
                <w:color w:val="000000"/>
                <w:sz w:val="20"/>
                <w:szCs w:val="20"/>
                <w:lang w:eastAsia="ru-RU"/>
              </w:rPr>
              <w:t>ул. 28 Невельской дивизии, д.27/1</w:t>
            </w:r>
          </w:p>
        </w:tc>
        <w:tc>
          <w:tcPr>
            <w:tcW w:w="1560"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Пультовая (ПЦН, ОПС)</w:t>
            </w:r>
          </w:p>
        </w:tc>
        <w:tc>
          <w:tcPr>
            <w:tcW w:w="1989" w:type="dxa"/>
          </w:tcPr>
          <w:p w:rsidR="00886846" w:rsidRPr="002D67AD" w:rsidRDefault="00EC57A6" w:rsidP="00276EB0">
            <w:pPr>
              <w:spacing w:after="200"/>
              <w:jc w:val="center"/>
              <w:rPr>
                <w:rFonts w:ascii="Times New Roman" w:eastAsiaTheme="minorEastAsia"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00:00 до 08:30 и с 18:30 до 24:00 (в предпраздничные укороченные дни с 00:00 до 08:30 и с 17:30 до 24:00 (</w:t>
            </w:r>
            <w:r w:rsidR="00276EB0">
              <w:rPr>
                <w:rFonts w:ascii="Times New Roman" w:hAnsi="Times New Roman" w:cs="Times New Roman"/>
                <w:color w:val="000000"/>
                <w:sz w:val="20"/>
                <w:szCs w:val="20"/>
              </w:rPr>
              <w:t>4</w:t>
            </w:r>
            <w:r w:rsidRPr="002D67AD">
              <w:rPr>
                <w:rFonts w:ascii="Times New Roman" w:hAnsi="Times New Roman" w:cs="Times New Roman"/>
                <w:color w:val="000000"/>
                <w:sz w:val="20"/>
                <w:szCs w:val="20"/>
              </w:rPr>
              <w:t>))</w:t>
            </w:r>
            <w:r w:rsidR="00276EB0">
              <w:rPr>
                <w:rFonts w:ascii="Times New Roman" w:hAnsi="Times New Roman" w:cs="Times New Roman"/>
                <w:color w:val="000000"/>
                <w:sz w:val="20"/>
                <w:szCs w:val="20"/>
              </w:rPr>
              <w:t xml:space="preserve">, </w:t>
            </w:r>
            <w:r w:rsidR="00276EB0" w:rsidRPr="00541036">
              <w:rPr>
                <w:rFonts w:ascii="Times New Roman" w:hAnsi="Times New Roman"/>
                <w:color w:val="000000"/>
                <w:sz w:val="20"/>
                <w:szCs w:val="20"/>
              </w:rPr>
              <w:t>Суббота-Воскресенье с 00-00 до 24-00</w:t>
            </w:r>
          </w:p>
        </w:tc>
        <w:tc>
          <w:tcPr>
            <w:tcW w:w="1135" w:type="dxa"/>
          </w:tcPr>
          <w:p w:rsidR="00886846" w:rsidRPr="002D67AD" w:rsidRDefault="00D03408" w:rsidP="00EC57A6">
            <w:pPr>
              <w:tabs>
                <w:tab w:val="left" w:pos="567"/>
              </w:tabs>
              <w:spacing w:after="200"/>
              <w:jc w:val="center"/>
              <w:rPr>
                <w:rFonts w:ascii="Times New Roman" w:eastAsiaTheme="minorEastAsia" w:hAnsi="Times New Roman" w:cs="Times New Roman"/>
                <w:sz w:val="20"/>
                <w:szCs w:val="20"/>
                <w:lang w:eastAsia="ru-RU"/>
              </w:rPr>
            </w:pPr>
            <w:r>
              <w:rPr>
                <w:rFonts w:ascii="Times New Roman" w:eastAsia="Times New Roman" w:hAnsi="Times New Roman" w:cs="Times New Roman"/>
                <w:color w:val="000000"/>
                <w:sz w:val="20"/>
                <w:szCs w:val="20"/>
                <w:lang w:eastAsia="ru-RU"/>
              </w:rPr>
              <w:t>6314</w:t>
            </w:r>
          </w:p>
        </w:tc>
        <w:tc>
          <w:tcPr>
            <w:tcW w:w="992"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45"/>
        </w:trPr>
        <w:tc>
          <w:tcPr>
            <w:tcW w:w="8081" w:type="dxa"/>
            <w:gridSpan w:val="6"/>
          </w:tcPr>
          <w:p w:rsidR="00886846" w:rsidRPr="002D67AD" w:rsidRDefault="00886846" w:rsidP="005B5D04">
            <w:pPr>
              <w:rPr>
                <w:rFonts w:ascii="Times New Roman" w:hAnsi="Times New Roman" w:cs="Times New Roman"/>
                <w:sz w:val="20"/>
                <w:szCs w:val="20"/>
              </w:rPr>
            </w:pPr>
          </w:p>
        </w:tc>
        <w:tc>
          <w:tcPr>
            <w:tcW w:w="992" w:type="dxa"/>
          </w:tcPr>
          <w:p w:rsidR="00886846" w:rsidRPr="002D67AD" w:rsidRDefault="00886846" w:rsidP="005B5D04">
            <w:pPr>
              <w:rPr>
                <w:rFonts w:ascii="Times New Roman" w:hAnsi="Times New Roman" w:cs="Times New Roman"/>
                <w:b/>
                <w:sz w:val="20"/>
                <w:szCs w:val="20"/>
              </w:rPr>
            </w:pP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45"/>
        </w:trPr>
        <w:tc>
          <w:tcPr>
            <w:tcW w:w="8081" w:type="dxa"/>
            <w:gridSpan w:val="6"/>
          </w:tcPr>
          <w:p w:rsidR="00886846" w:rsidRPr="002D67AD" w:rsidRDefault="00886846" w:rsidP="00EC57A6">
            <w:pPr>
              <w:rPr>
                <w:rFonts w:ascii="Times New Roman" w:hAnsi="Times New Roman" w:cs="Times New Roman"/>
                <w:b/>
                <w:sz w:val="20"/>
                <w:szCs w:val="20"/>
              </w:rPr>
            </w:pPr>
            <w:r w:rsidRPr="002D67AD">
              <w:rPr>
                <w:rFonts w:ascii="Times New Roman" w:hAnsi="Times New Roman" w:cs="Times New Roman"/>
                <w:b/>
                <w:sz w:val="20"/>
                <w:szCs w:val="20"/>
              </w:rPr>
              <w:t xml:space="preserve">Итого оплата в месяц, рублей без НДС </w:t>
            </w:r>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03"/>
        </w:trPr>
        <w:tc>
          <w:tcPr>
            <w:tcW w:w="8081" w:type="dxa"/>
            <w:gridSpan w:val="6"/>
          </w:tcPr>
          <w:p w:rsidR="00886846" w:rsidRPr="002D67AD" w:rsidRDefault="00886846" w:rsidP="005B5D04">
            <w:pPr>
              <w:rPr>
                <w:rFonts w:ascii="Times New Roman" w:hAnsi="Times New Roman" w:cs="Times New Roman"/>
                <w:b/>
                <w:sz w:val="20"/>
                <w:szCs w:val="20"/>
              </w:rPr>
            </w:pPr>
            <w:r w:rsidRPr="002D67AD">
              <w:rPr>
                <w:rFonts w:ascii="Times New Roman" w:hAnsi="Times New Roman" w:cs="Times New Roman"/>
                <w:b/>
                <w:sz w:val="20"/>
                <w:szCs w:val="20"/>
              </w:rPr>
              <w:t>Итого, всего за весь срок оказания услуг, рублей без НДС</w:t>
            </w:r>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03"/>
        </w:trPr>
        <w:tc>
          <w:tcPr>
            <w:tcW w:w="8081" w:type="dxa"/>
            <w:gridSpan w:val="6"/>
          </w:tcPr>
          <w:p w:rsidR="00886846" w:rsidRPr="002D67AD" w:rsidRDefault="00886846" w:rsidP="005B5D04">
            <w:pPr>
              <w:rPr>
                <w:rFonts w:ascii="Times New Roman" w:hAnsi="Times New Roman" w:cs="Times New Roman"/>
                <w:b/>
                <w:sz w:val="20"/>
                <w:szCs w:val="20"/>
              </w:rPr>
            </w:pPr>
            <w:r w:rsidRPr="002D67AD">
              <w:rPr>
                <w:rFonts w:ascii="Times New Roman" w:hAnsi="Times New Roman" w:cs="Times New Roman"/>
                <w:b/>
                <w:sz w:val="20"/>
                <w:szCs w:val="20"/>
              </w:rPr>
              <w:t>НДС:</w:t>
            </w:r>
          </w:p>
        </w:tc>
        <w:tc>
          <w:tcPr>
            <w:tcW w:w="992" w:type="dxa"/>
          </w:tcPr>
          <w:p w:rsidR="00886846" w:rsidRPr="002D67AD" w:rsidRDefault="00886846" w:rsidP="005B5D04">
            <w:pPr>
              <w:rPr>
                <w:rFonts w:ascii="Times New Roman" w:hAnsi="Times New Roman" w:cs="Times New Roman"/>
                <w:sz w:val="20"/>
                <w:szCs w:val="20"/>
              </w:rPr>
            </w:pPr>
          </w:p>
        </w:tc>
        <w:tc>
          <w:tcPr>
            <w:tcW w:w="1134" w:type="dxa"/>
          </w:tcPr>
          <w:p w:rsidR="00886846" w:rsidRPr="002D67AD" w:rsidRDefault="00886846" w:rsidP="005B5D04">
            <w:pPr>
              <w:rPr>
                <w:rFonts w:ascii="Times New Roman" w:hAnsi="Times New Roman" w:cs="Times New Roman"/>
                <w:sz w:val="20"/>
                <w:szCs w:val="20"/>
              </w:rPr>
            </w:pPr>
          </w:p>
        </w:tc>
      </w:tr>
      <w:tr w:rsidR="00886846" w:rsidRPr="002D67AD" w:rsidTr="005B5D04">
        <w:trPr>
          <w:trHeight w:val="203"/>
        </w:trPr>
        <w:tc>
          <w:tcPr>
            <w:tcW w:w="8081" w:type="dxa"/>
            <w:gridSpan w:val="6"/>
          </w:tcPr>
          <w:p w:rsidR="00886846" w:rsidRPr="002D67AD" w:rsidRDefault="003923D1" w:rsidP="009976EA">
            <w:pPr>
              <w:rPr>
                <w:rFonts w:ascii="Times New Roman" w:hAnsi="Times New Roman" w:cs="Times New Roman"/>
                <w:b/>
                <w:sz w:val="20"/>
                <w:szCs w:val="20"/>
              </w:rPr>
            </w:pPr>
            <w:r w:rsidRPr="003923D1">
              <w:rPr>
                <w:rFonts w:ascii="Times New Roman" w:hAnsi="Times New Roman" w:cs="Times New Roman"/>
                <w:b/>
                <w:sz w:val="20"/>
                <w:szCs w:val="20"/>
              </w:rPr>
              <w:t>Итого, всего за весь срок оказания услуг, руб. с НДС:</w:t>
            </w:r>
            <w:bookmarkStart w:id="10" w:name="_GoBack"/>
            <w:bookmarkEnd w:id="10"/>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sz w:val="20"/>
                <w:szCs w:val="20"/>
              </w:rPr>
            </w:pPr>
          </w:p>
        </w:tc>
      </w:tr>
    </w:tbl>
    <w:tbl>
      <w:tblPr>
        <w:tblW w:w="9394" w:type="dxa"/>
        <w:tblLayout w:type="fixed"/>
        <w:tblLook w:val="0000" w:firstRow="0" w:lastRow="0" w:firstColumn="0" w:lastColumn="0" w:noHBand="0" w:noVBand="0"/>
      </w:tblPr>
      <w:tblGrid>
        <w:gridCol w:w="4143"/>
        <w:gridCol w:w="5251"/>
      </w:tblGrid>
      <w:tr w:rsidR="00F53D4F" w:rsidRPr="002D67AD" w:rsidTr="0025106C">
        <w:trPr>
          <w:trHeight w:val="190"/>
        </w:trPr>
        <w:tc>
          <w:tcPr>
            <w:tcW w:w="4143" w:type="dxa"/>
          </w:tcPr>
          <w:p w:rsidR="00886846" w:rsidRPr="002D67AD" w:rsidRDefault="00886846"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Исполнитель</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2D67AD" w:rsidRDefault="002D67AD"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2D67AD" w:rsidRDefault="002D67AD"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lastRenderedPageBreak/>
              <w:t>______________/</w:t>
            </w:r>
            <w:r w:rsidRPr="002D67AD">
              <w:rPr>
                <w:rFonts w:ascii="Times New Roman" w:eastAsiaTheme="minorEastAsia" w:hAnsi="Times New Roman" w:cs="Times New Roman"/>
                <w:b/>
                <w:bCs/>
                <w:color w:val="000000" w:themeColor="text1"/>
                <w:sz w:val="28"/>
                <w:szCs w:val="28"/>
                <w:u w:val="single"/>
                <w:lang w:eastAsia="ru-RU"/>
              </w:rPr>
              <w:t>___________</w:t>
            </w:r>
            <w:r w:rsidRPr="002D67AD">
              <w:rPr>
                <w:rFonts w:ascii="Times New Roman" w:eastAsiaTheme="minorEastAsia" w:hAnsi="Times New Roman" w:cs="Times New Roman"/>
                <w:b/>
                <w:bCs/>
                <w:color w:val="000000" w:themeColor="text1"/>
                <w:sz w:val="28"/>
                <w:szCs w:val="28"/>
                <w:lang w:eastAsia="ru-RU"/>
              </w:rPr>
              <w:t xml:space="preserve">/ </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м.п.</w:t>
            </w:r>
          </w:p>
        </w:tc>
        <w:tc>
          <w:tcPr>
            <w:tcW w:w="5251" w:type="dxa"/>
          </w:tcPr>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Заказчик</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2D67AD"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lastRenderedPageBreak/>
              <w:t>______________________/Борисова Е.Н./</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 xml:space="preserve">                     м.п.</w:t>
            </w:r>
          </w:p>
        </w:tc>
      </w:tr>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2D67AD" w:rsidRDefault="00F53D4F" w:rsidP="00F53D4F">
      <w:pPr>
        <w:tabs>
          <w:tab w:val="left" w:pos="8536"/>
        </w:tabs>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w:t>
      </w:r>
    </w:p>
    <w:p w:rsidR="00F53D4F" w:rsidRPr="002D67AD" w:rsidRDefault="00F53D4F" w:rsidP="00F53D4F">
      <w:pPr>
        <w:tabs>
          <w:tab w:val="left" w:pos="8536"/>
        </w:tabs>
        <w:jc w:val="right"/>
        <w:rPr>
          <w:rFonts w:ascii="Times New Roman" w:eastAsia="Calibri" w:hAnsi="Times New Roman" w:cs="Times New Roman"/>
          <w:i/>
          <w:sz w:val="28"/>
          <w:szCs w:val="28"/>
          <w:lang w:eastAsia="ru-RU"/>
        </w:rPr>
      </w:pPr>
      <w:r w:rsidRPr="002D67AD">
        <w:rPr>
          <w:rFonts w:ascii="Times New Roman" w:eastAsia="Calibri" w:hAnsi="Times New Roman" w:cs="Times New Roman"/>
          <w:i/>
          <w:sz w:val="28"/>
          <w:szCs w:val="28"/>
          <w:lang w:eastAsia="ru-RU"/>
        </w:rPr>
        <w:t xml:space="preserve">Приложение №4 </w:t>
      </w:r>
    </w:p>
    <w:p w:rsidR="00F53D4F" w:rsidRPr="002D67AD" w:rsidRDefault="00F53D4F" w:rsidP="00F53D4F">
      <w:pPr>
        <w:spacing w:after="0" w:line="240" w:lineRule="auto"/>
        <w:jc w:val="right"/>
        <w:rPr>
          <w:rFonts w:ascii="Times New Roman" w:eastAsia="Times New Roman" w:hAnsi="Times New Roman" w:cs="Times New Roman"/>
          <w:i/>
          <w:sz w:val="28"/>
          <w:szCs w:val="28"/>
          <w:lang w:eastAsia="ru-RU"/>
        </w:rPr>
      </w:pPr>
      <w:r w:rsidRPr="002D67AD">
        <w:rPr>
          <w:rFonts w:ascii="Times New Roman" w:eastAsia="Times New Roman" w:hAnsi="Times New Roman" w:cs="Times New Roman"/>
          <w:i/>
          <w:sz w:val="28"/>
          <w:szCs w:val="28"/>
          <w:lang w:eastAsia="ru-RU"/>
        </w:rPr>
        <w:t>к Договору №____</w:t>
      </w:r>
    </w:p>
    <w:p w:rsidR="00F53D4F" w:rsidRPr="002D67AD"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Cs/>
          <w:color w:val="000000"/>
          <w:sz w:val="28"/>
          <w:szCs w:val="28"/>
          <w:lang w:eastAsia="ru-RU"/>
        </w:rPr>
      </w:pPr>
    </w:p>
    <w:p w:rsidR="00F53D4F" w:rsidRPr="002D67AD"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
          <w:color w:val="000000"/>
          <w:sz w:val="28"/>
          <w:szCs w:val="28"/>
          <w:lang w:eastAsia="ru-RU"/>
        </w:rPr>
      </w:pPr>
      <w:r w:rsidRPr="002D67AD">
        <w:rPr>
          <w:rFonts w:ascii="Times New Roman" w:eastAsia="Microsoft Sans Serif" w:hAnsi="Times New Roman" w:cs="Times New Roman"/>
          <w:b/>
          <w:bCs/>
          <w:color w:val="000000"/>
          <w:sz w:val="28"/>
          <w:szCs w:val="28"/>
          <w:lang w:eastAsia="ru-RU"/>
        </w:rPr>
        <w:t xml:space="preserve">Акт </w:t>
      </w:r>
      <w:r w:rsidRPr="002D67AD">
        <w:rPr>
          <w:rFonts w:ascii="Times New Roman" w:eastAsia="Microsoft Sans Serif" w:hAnsi="Times New Roman" w:cs="Times New Roman"/>
          <w:b/>
          <w:color w:val="000000"/>
          <w:sz w:val="28"/>
          <w:szCs w:val="28"/>
          <w:lang w:eastAsia="ru-RU"/>
        </w:rPr>
        <w:t>о выявленном нарушении</w:t>
      </w:r>
    </w:p>
    <w:p w:rsidR="00F53D4F" w:rsidRPr="002D67AD"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 xml:space="preserve">по договору № ________________________ от ______ </w:t>
      </w:r>
      <w:r w:rsidRPr="002D67AD">
        <w:rPr>
          <w:rFonts w:ascii="Times New Roman" w:eastAsia="Microsoft Sans Serif" w:hAnsi="Times New Roman" w:cs="Times New Roman"/>
          <w:bCs/>
          <w:color w:val="000000"/>
          <w:sz w:val="28"/>
          <w:szCs w:val="28"/>
          <w:lang w:eastAsia="ru-RU"/>
        </w:rPr>
        <w:t>20__ года</w:t>
      </w:r>
    </w:p>
    <w:p w:rsidR="00F53D4F" w:rsidRPr="002D67AD"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за ________________ 20____ год</w:t>
      </w:r>
    </w:p>
    <w:p w:rsidR="00F53D4F" w:rsidRPr="002D67AD" w:rsidRDefault="00F53D4F" w:rsidP="00F53D4F">
      <w:pPr>
        <w:widowControl w:val="0"/>
        <w:shd w:val="clear" w:color="auto" w:fill="FFFFFF"/>
        <w:autoSpaceDE w:val="0"/>
        <w:autoSpaceDN w:val="0"/>
        <w:adjustRightInd w:val="0"/>
        <w:spacing w:before="240" w:after="240" w:line="240" w:lineRule="atLeast"/>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bCs/>
          <w:sz w:val="28"/>
          <w:szCs w:val="28"/>
          <w:lang w:eastAsia="ru-RU"/>
        </w:rPr>
        <w:t>г. _______________</w:t>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t xml:space="preserve">    </w:t>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t xml:space="preserve">           «__» _________ 20___г.</w:t>
      </w:r>
    </w:p>
    <w:p w:rsidR="00F53D4F" w:rsidRPr="002D67AD"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Мы, ниже подписавшиеся: от «Заказчика» - в лице ________________________________________________</w:t>
      </w:r>
    </w:p>
    <w:p w:rsidR="00F53D4F" w:rsidRPr="002D67AD"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 составили настоящий акт о нижеследующем:</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 _________ 20__ года проверена работа ___________________ по охране объектов – посты охраны 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В ходе проверки установлено:</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noProof/>
          <w:color w:val="000000"/>
          <w:sz w:val="28"/>
          <w:szCs w:val="28"/>
          <w:lang w:eastAsia="ru-RU"/>
        </w:rPr>
        <mc:AlternateContent>
          <mc:Choice Requires="wps">
            <w:drawing>
              <wp:anchor distT="0" distB="0" distL="114300" distR="114300" simplePos="0" relativeHeight="251659264" behindDoc="1" locked="0" layoutInCell="1" allowOverlap="1" wp14:anchorId="56D893EF" wp14:editId="4DB00FDD">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1B25C4" w:rsidRDefault="001B25C4"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D893E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1B25C4" w:rsidRDefault="001B25C4"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w:t>
      </w:r>
      <w:r w:rsidRPr="002D67AD">
        <w:rPr>
          <w:rFonts w:ascii="Times New Roman" w:eastAsia="Microsoft Sans Serif" w:hAnsi="Times New Roman" w:cs="Times New Roman"/>
          <w:color w:val="000000"/>
          <w:sz w:val="28"/>
          <w:szCs w:val="28"/>
          <w:lang w:eastAsia="ru-RU"/>
        </w:rPr>
        <w:lastRenderedPageBreak/>
        <w:t>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F53D4F" w:rsidRPr="002D67AD" w:rsidTr="0025106C">
        <w:trPr>
          <w:gridBefore w:val="1"/>
          <w:wBefore w:w="90" w:type="dxa"/>
          <w:trHeight w:val="50"/>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«Исполнитель»:</w:t>
            </w:r>
          </w:p>
        </w:tc>
        <w:tc>
          <w:tcPr>
            <w:tcW w:w="851" w:type="dxa"/>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p>
        </w:tc>
        <w:tc>
          <w:tcPr>
            <w:tcW w:w="4110" w:type="dxa"/>
            <w:gridSpan w:val="2"/>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«Заказчик»:</w:t>
            </w:r>
          </w:p>
        </w:tc>
      </w:tr>
      <w:tr w:rsidR="00F53D4F" w:rsidRPr="002D67AD" w:rsidTr="0025106C">
        <w:trPr>
          <w:gridBefore w:val="1"/>
          <w:wBefore w:w="90" w:type="dxa"/>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___________________ /_____________/</w:t>
            </w:r>
          </w:p>
        </w:tc>
        <w:tc>
          <w:tcPr>
            <w:tcW w:w="851" w:type="dxa"/>
          </w:tcPr>
          <w:p w:rsidR="00F53D4F" w:rsidRPr="002D67AD" w:rsidRDefault="00F53D4F" w:rsidP="0025106C">
            <w:pPr>
              <w:keepLines/>
              <w:widowControl w:val="0"/>
              <w:numPr>
                <w:ilvl w:val="3"/>
                <w:numId w:val="0"/>
              </w:numPr>
              <w:spacing w:after="0" w:line="276" w:lineRule="auto"/>
              <w:outlineLvl w:val="3"/>
              <w:rPr>
                <w:rFonts w:ascii="Times New Roman" w:eastAsiaTheme="majorEastAsia" w:hAnsi="Times New Roman" w:cs="Times New Roman"/>
                <w:b/>
                <w:bCs/>
                <w:i/>
                <w:iCs/>
                <w:color w:val="5B9BD5" w:themeColor="accent1"/>
                <w:sz w:val="28"/>
                <w:szCs w:val="28"/>
                <w:lang w:eastAsia="ru-RU"/>
              </w:rPr>
            </w:pPr>
          </w:p>
        </w:tc>
        <w:tc>
          <w:tcPr>
            <w:tcW w:w="4110" w:type="dxa"/>
            <w:gridSpan w:val="2"/>
          </w:tcPr>
          <w:p w:rsidR="00F53D4F" w:rsidRPr="002D67AD" w:rsidRDefault="00F53D4F" w:rsidP="0025106C">
            <w:pPr>
              <w:keepLines/>
              <w:widowControl w:val="0"/>
              <w:numPr>
                <w:ilvl w:val="3"/>
                <w:numId w:val="0"/>
              </w:numPr>
              <w:spacing w:after="0" w:line="276" w:lineRule="auto"/>
              <w:outlineLvl w:val="3"/>
              <w:rPr>
                <w:rFonts w:ascii="Times New Roman" w:eastAsiaTheme="majorEastAsia" w:hAnsi="Times New Roman" w:cs="Times New Roman"/>
                <w:b/>
                <w:bCs/>
                <w:i/>
                <w:iCs/>
                <w:sz w:val="28"/>
                <w:szCs w:val="28"/>
                <w:lang w:eastAsia="ru-RU"/>
              </w:rPr>
            </w:pPr>
            <w:r w:rsidRPr="002D67AD">
              <w:rPr>
                <w:rFonts w:ascii="Times New Roman" w:eastAsiaTheme="majorEastAsia" w:hAnsi="Times New Roman" w:cs="Times New Roman"/>
                <w:bCs/>
                <w:i/>
                <w:iCs/>
                <w:sz w:val="28"/>
                <w:szCs w:val="28"/>
                <w:lang w:eastAsia="ru-RU"/>
              </w:rPr>
              <w:t>__________________ /________________/</w:t>
            </w:r>
          </w:p>
        </w:tc>
      </w:tr>
      <w:tr w:rsidR="00F53D4F" w:rsidRPr="002D67AD" w:rsidTr="0025106C">
        <w:trPr>
          <w:gridBefore w:val="1"/>
          <w:wBefore w:w="90" w:type="dxa"/>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___________20__г.</w:t>
            </w:r>
          </w:p>
        </w:tc>
        <w:tc>
          <w:tcPr>
            <w:tcW w:w="851" w:type="dxa"/>
          </w:tcPr>
          <w:p w:rsidR="00F53D4F" w:rsidRPr="002D67AD"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110" w:type="dxa"/>
            <w:gridSpan w:val="2"/>
          </w:tcPr>
          <w:p w:rsidR="00F53D4F" w:rsidRPr="002D67AD" w:rsidRDefault="00F53D4F" w:rsidP="0025106C">
            <w:pPr>
              <w:widowControl w:val="0"/>
              <w:spacing w:after="200" w:line="240"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____________20__г.</w:t>
            </w:r>
          </w:p>
        </w:tc>
      </w:tr>
      <w:tr w:rsidR="00F53D4F" w:rsidRPr="002D67AD" w:rsidTr="0025106C">
        <w:trPr>
          <w:gridAfter w:val="1"/>
          <w:wAfter w:w="1121" w:type="dxa"/>
          <w:trHeight w:val="360"/>
        </w:trPr>
        <w:tc>
          <w:tcPr>
            <w:tcW w:w="4627" w:type="dxa"/>
            <w:gridSpan w:val="2"/>
          </w:tcPr>
          <w:p w:rsidR="00F53D4F" w:rsidRPr="002D67AD" w:rsidRDefault="00F53D4F" w:rsidP="0025106C">
            <w:pPr>
              <w:spacing w:after="200" w:line="276" w:lineRule="auto"/>
              <w:ind w:hanging="23"/>
              <w:jc w:val="center"/>
              <w:rPr>
                <w:rFonts w:ascii="Times New Roman" w:eastAsiaTheme="minorEastAsia" w:hAnsi="Times New Roman" w:cs="Times New Roman"/>
                <w:sz w:val="28"/>
                <w:szCs w:val="28"/>
                <w:lang w:eastAsia="ru-RU"/>
              </w:rPr>
            </w:pPr>
          </w:p>
          <w:p w:rsidR="00F53D4F" w:rsidRPr="002D67AD" w:rsidRDefault="00F53D4F" w:rsidP="0025106C">
            <w:pPr>
              <w:widowControl w:val="0"/>
              <w:spacing w:after="200" w:line="240" w:lineRule="auto"/>
              <w:ind w:hanging="23"/>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М.П.</w:t>
            </w:r>
          </w:p>
        </w:tc>
        <w:tc>
          <w:tcPr>
            <w:tcW w:w="4123" w:type="dxa"/>
            <w:gridSpan w:val="3"/>
          </w:tcPr>
          <w:p w:rsidR="00F53D4F" w:rsidRPr="002D67AD" w:rsidRDefault="00F53D4F" w:rsidP="0025106C">
            <w:pPr>
              <w:spacing w:after="200" w:line="276" w:lineRule="auto"/>
              <w:jc w:val="center"/>
              <w:rPr>
                <w:rFonts w:ascii="Times New Roman" w:eastAsiaTheme="minorEastAsia" w:hAnsi="Times New Roman" w:cs="Times New Roman"/>
                <w:sz w:val="28"/>
                <w:szCs w:val="28"/>
                <w:lang w:eastAsia="ru-RU"/>
              </w:rPr>
            </w:pPr>
          </w:p>
          <w:p w:rsidR="00F53D4F" w:rsidRPr="002D67AD" w:rsidRDefault="00F53D4F" w:rsidP="0025106C">
            <w:pPr>
              <w:widowControl w:val="0"/>
              <w:spacing w:after="200" w:line="240" w:lineRule="auto"/>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М.П.</w:t>
            </w:r>
          </w:p>
        </w:tc>
      </w:tr>
    </w:tbl>
    <w:tbl>
      <w:tblPr>
        <w:tblpPr w:leftFromText="180" w:rightFromText="180" w:vertAnchor="text" w:horzAnchor="margin" w:tblpX="85" w:tblpY="279"/>
        <w:tblW w:w="9214" w:type="dxa"/>
        <w:tblLayout w:type="fixed"/>
        <w:tblCellMar>
          <w:top w:w="28" w:type="dxa"/>
          <w:left w:w="57" w:type="dxa"/>
          <w:bottom w:w="28" w:type="dxa"/>
          <w:right w:w="57" w:type="dxa"/>
        </w:tblCellMar>
        <w:tblLook w:val="0000" w:firstRow="0" w:lastRow="0" w:firstColumn="0" w:lastColumn="0" w:noHBand="0" w:noVBand="0"/>
      </w:tblPr>
      <w:tblGrid>
        <w:gridCol w:w="4111"/>
        <w:gridCol w:w="139"/>
        <w:gridCol w:w="4964"/>
      </w:tblGrid>
      <w:tr w:rsidR="00F53D4F" w:rsidRPr="002D67AD" w:rsidTr="002D67AD">
        <w:trPr>
          <w:trHeight w:val="50"/>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w:t>
            </w:r>
            <w:r w:rsidRPr="002D67AD">
              <w:rPr>
                <w:rFonts w:ascii="Times New Roman" w:eastAsiaTheme="minorEastAsia" w:hAnsi="Times New Roman" w:cs="Times New Roman"/>
                <w:b/>
                <w:sz w:val="28"/>
                <w:szCs w:val="28"/>
                <w:lang w:eastAsia="ru-RU"/>
              </w:rPr>
              <w:t>Исполнитель</w:t>
            </w:r>
            <w:r w:rsidRPr="002D67AD">
              <w:rPr>
                <w:rFonts w:ascii="Times New Roman" w:eastAsiaTheme="minorEastAsia" w:hAnsi="Times New Roman" w:cs="Times New Roman"/>
                <w:sz w:val="28"/>
                <w:szCs w:val="28"/>
                <w:lang w:eastAsia="ru-RU"/>
              </w:rPr>
              <w:t>»:</w:t>
            </w:r>
          </w:p>
        </w:tc>
        <w:tc>
          <w:tcPr>
            <w:tcW w:w="139" w:type="dxa"/>
          </w:tcPr>
          <w:p w:rsidR="00F53D4F" w:rsidRPr="002D67AD" w:rsidRDefault="00F53D4F" w:rsidP="0025106C">
            <w:pPr>
              <w:widowControl w:val="0"/>
              <w:tabs>
                <w:tab w:val="center" w:pos="4253"/>
                <w:tab w:val="right" w:pos="9356"/>
              </w:tabs>
              <w:spacing w:after="200" w:line="240" w:lineRule="auto"/>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w:t>
            </w:r>
            <w:r w:rsidRPr="002D67AD">
              <w:rPr>
                <w:rFonts w:ascii="Times New Roman" w:eastAsiaTheme="minorEastAsia" w:hAnsi="Times New Roman" w:cs="Times New Roman"/>
                <w:b/>
                <w:sz w:val="28"/>
                <w:szCs w:val="28"/>
                <w:lang w:eastAsia="ru-RU"/>
              </w:rPr>
              <w:t>Заказчик</w:t>
            </w:r>
            <w:r w:rsidRPr="002D67AD">
              <w:rPr>
                <w:rFonts w:ascii="Times New Roman" w:eastAsiaTheme="minorEastAsia" w:hAnsi="Times New Roman" w:cs="Times New Roman"/>
                <w:sz w:val="28"/>
                <w:szCs w:val="28"/>
                <w:lang w:eastAsia="ru-RU"/>
              </w:rPr>
              <w:t>»:</w:t>
            </w:r>
          </w:p>
        </w:tc>
      </w:tr>
      <w:tr w:rsidR="00F53D4F" w:rsidRPr="002D67AD" w:rsidTr="002D67AD">
        <w:trPr>
          <w:trHeight w:val="984"/>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p>
        </w:tc>
        <w:tc>
          <w:tcPr>
            <w:tcW w:w="139" w:type="dxa"/>
          </w:tcPr>
          <w:p w:rsidR="00F53D4F" w:rsidRPr="002D67AD" w:rsidRDefault="00F53D4F" w:rsidP="0025106C">
            <w:pPr>
              <w:widowControl w:val="0"/>
              <w:tabs>
                <w:tab w:val="center" w:pos="4253"/>
                <w:tab w:val="right" w:pos="9356"/>
              </w:tabs>
              <w:spacing w:after="200" w:line="240" w:lineRule="auto"/>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spacing w:after="200" w:line="240"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АО «Коми энергосбытовая компания»</w:t>
            </w:r>
          </w:p>
        </w:tc>
      </w:tr>
      <w:tr w:rsidR="00F53D4F" w:rsidRPr="002D67AD" w:rsidTr="002D67AD">
        <w:tc>
          <w:tcPr>
            <w:tcW w:w="4111" w:type="dxa"/>
          </w:tcPr>
          <w:p w:rsidR="00F53D4F" w:rsidRPr="002D67AD" w:rsidRDefault="00F53D4F" w:rsidP="00D1028B">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 xml:space="preserve">____________ / </w:t>
            </w:r>
            <w:r w:rsidRPr="002D67AD">
              <w:rPr>
                <w:rFonts w:ascii="Times New Roman" w:eastAsiaTheme="minorEastAsia" w:hAnsi="Times New Roman" w:cs="Times New Roman"/>
                <w:sz w:val="28"/>
                <w:szCs w:val="28"/>
                <w:lang w:eastAsia="ru-RU"/>
              </w:rPr>
              <w:t>_____________</w:t>
            </w:r>
            <w:r w:rsidRPr="002D67AD">
              <w:rPr>
                <w:rFonts w:ascii="Times New Roman" w:eastAsiaTheme="minorEastAsia" w:hAnsi="Times New Roman" w:cs="Times New Roman"/>
                <w:i/>
                <w:sz w:val="28"/>
                <w:szCs w:val="28"/>
                <w:lang w:eastAsia="ru-RU"/>
              </w:rPr>
              <w:t>/</w:t>
            </w:r>
          </w:p>
        </w:tc>
        <w:tc>
          <w:tcPr>
            <w:tcW w:w="139" w:type="dxa"/>
          </w:tcPr>
          <w:p w:rsidR="00F53D4F" w:rsidRPr="002D67AD" w:rsidRDefault="00F53D4F" w:rsidP="0025106C">
            <w:pPr>
              <w:widowControl w:val="0"/>
              <w:numPr>
                <w:ilvl w:val="3"/>
                <w:numId w:val="0"/>
              </w:numPr>
              <w:tabs>
                <w:tab w:val="left" w:pos="1134"/>
              </w:tabs>
              <w:spacing w:after="200" w:line="240" w:lineRule="auto"/>
              <w:outlineLvl w:val="3"/>
              <w:rPr>
                <w:rFonts w:ascii="Times New Roman" w:eastAsiaTheme="minorEastAsia" w:hAnsi="Times New Roman" w:cs="Times New Roman"/>
                <w:b/>
                <w:i/>
                <w:sz w:val="28"/>
                <w:szCs w:val="28"/>
                <w:lang w:eastAsia="ru-RU"/>
              </w:rPr>
            </w:pPr>
          </w:p>
        </w:tc>
        <w:tc>
          <w:tcPr>
            <w:tcW w:w="4964" w:type="dxa"/>
          </w:tcPr>
          <w:p w:rsidR="00F53D4F" w:rsidRPr="002D67AD" w:rsidRDefault="00F53D4F" w:rsidP="0025106C">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___________________ /</w:t>
            </w:r>
            <w:r w:rsidRPr="002D67AD">
              <w:rPr>
                <w:rFonts w:ascii="Times New Roman" w:eastAsiaTheme="minorEastAsia" w:hAnsi="Times New Roman" w:cs="Times New Roman"/>
                <w:sz w:val="28"/>
                <w:szCs w:val="28"/>
                <w:lang w:eastAsia="ru-RU"/>
              </w:rPr>
              <w:t xml:space="preserve"> Е.Н. Борисова</w:t>
            </w:r>
            <w:r w:rsidRPr="002D67AD">
              <w:rPr>
                <w:rFonts w:ascii="Times New Roman" w:eastAsiaTheme="minorEastAsia" w:hAnsi="Times New Roman" w:cs="Times New Roman"/>
                <w:i/>
                <w:sz w:val="28"/>
                <w:szCs w:val="28"/>
                <w:lang w:eastAsia="ru-RU"/>
              </w:rPr>
              <w:t xml:space="preserve"> /</w:t>
            </w:r>
          </w:p>
        </w:tc>
      </w:tr>
      <w:tr w:rsidR="00F53D4F" w:rsidRPr="002D67AD" w:rsidTr="002D67AD">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   г.</w:t>
            </w:r>
          </w:p>
        </w:tc>
        <w:tc>
          <w:tcPr>
            <w:tcW w:w="139" w:type="dxa"/>
          </w:tcPr>
          <w:p w:rsidR="00F53D4F" w:rsidRPr="002D67AD"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   г.</w:t>
            </w:r>
          </w:p>
        </w:tc>
      </w:tr>
      <w:tr w:rsidR="00F53D4F" w:rsidRPr="002D67AD" w:rsidTr="002D67AD">
        <w:trPr>
          <w:trHeight w:val="114"/>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p>
          <w:p w:rsidR="00F53D4F" w:rsidRPr="002D67AD"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r w:rsidRPr="002D67AD">
              <w:rPr>
                <w:rFonts w:ascii="Times New Roman" w:eastAsiaTheme="minorEastAsia" w:hAnsi="Times New Roman" w:cs="Times New Roman"/>
                <w:b/>
                <w:sz w:val="28"/>
                <w:szCs w:val="28"/>
                <w:lang w:eastAsia="ru-RU"/>
              </w:rPr>
              <w:t>М.П.</w:t>
            </w:r>
          </w:p>
        </w:tc>
        <w:tc>
          <w:tcPr>
            <w:tcW w:w="5103" w:type="dxa"/>
            <w:gridSpan w:val="2"/>
          </w:tcPr>
          <w:p w:rsidR="00F53D4F" w:rsidRPr="002D67AD" w:rsidRDefault="00F53D4F" w:rsidP="0025106C">
            <w:pPr>
              <w:widowControl w:val="0"/>
              <w:spacing w:after="200" w:line="240" w:lineRule="auto"/>
              <w:rPr>
                <w:rFonts w:ascii="Times New Roman" w:eastAsiaTheme="minorEastAsia" w:hAnsi="Times New Roman" w:cs="Times New Roman"/>
                <w:b/>
                <w:sz w:val="28"/>
                <w:szCs w:val="28"/>
                <w:lang w:eastAsia="ru-RU"/>
              </w:rPr>
            </w:pPr>
          </w:p>
          <w:p w:rsidR="00F53D4F" w:rsidRPr="002D67AD" w:rsidRDefault="00F53D4F" w:rsidP="0025106C">
            <w:pPr>
              <w:widowControl w:val="0"/>
              <w:spacing w:after="200" w:line="240" w:lineRule="auto"/>
              <w:rPr>
                <w:rFonts w:ascii="Times New Roman" w:eastAsiaTheme="minorEastAsia" w:hAnsi="Times New Roman" w:cs="Times New Roman"/>
                <w:b/>
                <w:sz w:val="28"/>
                <w:szCs w:val="28"/>
                <w:lang w:eastAsia="ru-RU"/>
              </w:rPr>
            </w:pPr>
            <w:r w:rsidRPr="002D67AD">
              <w:rPr>
                <w:rFonts w:ascii="Times New Roman" w:eastAsiaTheme="minorEastAsia" w:hAnsi="Times New Roman" w:cs="Times New Roman"/>
                <w:b/>
                <w:sz w:val="28"/>
                <w:szCs w:val="28"/>
                <w:lang w:eastAsia="ru-RU"/>
              </w:rPr>
              <w:t xml:space="preserve">                     М.П.</w:t>
            </w:r>
          </w:p>
        </w:tc>
      </w:tr>
    </w:tbl>
    <w:p w:rsidR="00F53D4F" w:rsidRPr="002D67AD" w:rsidRDefault="00F53D4F" w:rsidP="00F53D4F">
      <w:pPr>
        <w:spacing w:after="0" w:line="240" w:lineRule="auto"/>
        <w:rPr>
          <w:rFonts w:ascii="Times New Roman" w:eastAsia="Times New Roman" w:hAnsi="Times New Roman" w:cs="Times New Roman"/>
          <w:sz w:val="28"/>
          <w:szCs w:val="28"/>
          <w:lang w:eastAsia="ru-RU"/>
        </w:rPr>
      </w:pPr>
    </w:p>
    <w:p w:rsidR="00F53D4F" w:rsidRPr="006D3C1B" w:rsidRDefault="00F53D4F" w:rsidP="00F53D4F">
      <w:pPr>
        <w:spacing w:after="0" w:line="240" w:lineRule="auto"/>
        <w:rPr>
          <w:rFonts w:ascii="Arial" w:eastAsia="Times New Roman" w:hAnsi="Arial" w:cs="Arial"/>
          <w:sz w:val="20"/>
          <w:szCs w:val="20"/>
          <w:lang w:eastAsia="ru-RU"/>
        </w:rPr>
        <w:sectPr w:rsidR="00F53D4F" w:rsidRPr="006D3C1B" w:rsidSect="0025106C">
          <w:headerReference w:type="even" r:id="rId11"/>
          <w:headerReference w:type="default" r:id="rId12"/>
          <w:footerReference w:type="even" r:id="rId13"/>
          <w:footerReference w:type="default" r:id="rId14"/>
          <w:footerReference w:type="first" r:id="rId15"/>
          <w:type w:val="continuous"/>
          <w:pgSz w:w="11907" w:h="16839" w:code="1"/>
          <w:pgMar w:top="289" w:right="567" w:bottom="851" w:left="1276" w:header="278" w:footer="147" w:gutter="0"/>
          <w:cols w:space="720"/>
          <w:titlePg/>
          <w:docGrid w:linePitch="360"/>
        </w:sect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lastRenderedPageBreak/>
        <w:t xml:space="preserve">Приложение №5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right"/>
        <w:rPr>
          <w:rFonts w:ascii="Times New Roman" w:eastAsiaTheme="minorEastAsia" w:hAnsi="Times New Roman" w:cs="Times New Roman"/>
          <w:b/>
          <w:color w:val="000000" w:themeColor="text1"/>
          <w:sz w:val="28"/>
          <w:szCs w:val="28"/>
          <w:lang w:eastAsia="ru-RU"/>
        </w:rPr>
      </w:pPr>
    </w:p>
    <w:p w:rsidR="00F53D4F" w:rsidRPr="00D1028B"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ФОРМА</w:t>
      </w:r>
    </w:p>
    <w:p w:rsidR="00F53D4F" w:rsidRPr="00D1028B"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Информация о цепочке собственников (бенефициарах)</w:t>
      </w:r>
    </w:p>
    <w:p w:rsidR="00F53D4F" w:rsidRPr="006D3C1B" w:rsidRDefault="00F53D4F" w:rsidP="00F53D4F">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F53D4F" w:rsidRPr="00D1028B" w:rsidTr="0025106C">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center"/>
              <w:rPr>
                <w:rFonts w:ascii="Times New Roman" w:eastAsiaTheme="minorEastAsia" w:hAnsi="Times New Roman" w:cs="Times New Roman"/>
                <w:b/>
                <w:bCs/>
                <w:color w:val="000000" w:themeColor="text1"/>
                <w:sz w:val="20"/>
                <w:szCs w:val="20"/>
                <w:lang w:eastAsia="ru-RU"/>
              </w:rPr>
            </w:pPr>
          </w:p>
        </w:tc>
      </w:tr>
      <w:tr w:rsidR="00F53D4F" w:rsidRPr="00D1028B" w:rsidTr="0025106C">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руководителя</w:t>
            </w:r>
          </w:p>
        </w:tc>
      </w:tr>
      <w:tr w:rsidR="00F53D4F" w:rsidRPr="00D1028B" w:rsidTr="0025106C">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D1028B" w:rsidTr="0025106C">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p>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Информация о цепочке собственников контрагента, включая конечных бенефициаров</w:t>
            </w:r>
          </w:p>
        </w:tc>
      </w:tr>
      <w:tr w:rsidR="00F53D4F" w:rsidRPr="00D1028B" w:rsidTr="0025106C">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Адрес места нахождения /</w:t>
            </w:r>
          </w:p>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53D4F" w:rsidRPr="00D1028B" w:rsidRDefault="00F53D4F" w:rsidP="0025106C">
            <w:pPr>
              <w:spacing w:after="0" w:line="240" w:lineRule="auto"/>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Информация о подтверждающих документах (наименование, реквизиты</w:t>
            </w:r>
            <w:r w:rsidRPr="00D1028B">
              <w:rPr>
                <w:rFonts w:ascii="Times New Roman" w:eastAsiaTheme="minorEastAsia" w:hAnsi="Times New Roman" w:cs="Times New Roman"/>
                <w:color w:val="000000" w:themeColor="text1"/>
                <w:sz w:val="20"/>
                <w:szCs w:val="20"/>
                <w:lang w:eastAsia="ru-RU"/>
              </w:rPr>
              <w:t>)</w:t>
            </w:r>
          </w:p>
        </w:tc>
      </w:tr>
      <w:tr w:rsidR="00F53D4F" w:rsidRPr="00D1028B" w:rsidTr="0025106C">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6D3C1B" w:rsidTr="0025106C">
        <w:trPr>
          <w:trHeight w:val="146"/>
        </w:trPr>
        <w:tc>
          <w:tcPr>
            <w:tcW w:w="65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r>
    </w:tbl>
    <w:p w:rsidR="00F53D4F" w:rsidRPr="006D3C1B" w:rsidRDefault="00F53D4F" w:rsidP="00F53D4F">
      <w:pPr>
        <w:spacing w:after="0" w:line="240" w:lineRule="auto"/>
        <w:rPr>
          <w:rFonts w:ascii="Tahoma" w:eastAsiaTheme="minorEastAsia" w:hAnsi="Tahoma" w:cs="Tahoma"/>
          <w:color w:val="000000" w:themeColor="text1"/>
          <w:sz w:val="20"/>
          <w:szCs w:val="20"/>
          <w:lang w:eastAsia="ru-RU"/>
        </w:rPr>
      </w:pPr>
    </w:p>
    <w:p w:rsidR="00F53D4F" w:rsidRPr="00D1028B" w:rsidRDefault="00F53D4F" w:rsidP="00F53D4F">
      <w:pPr>
        <w:spacing w:after="0" w:line="240" w:lineRule="auto"/>
        <w:ind w:firstLine="993"/>
        <w:rPr>
          <w:rFonts w:ascii="Times New Roman" w:eastAsiaTheme="minorEastAsia" w:hAnsi="Times New Roman" w:cs="Times New Roman"/>
          <w:color w:val="000000" w:themeColor="text1"/>
          <w:sz w:val="28"/>
          <w:szCs w:val="28"/>
          <w:lang w:eastAsia="ru-RU"/>
        </w:rPr>
      </w:pPr>
      <w:r w:rsidRPr="00D1028B">
        <w:rPr>
          <w:rFonts w:ascii="Times New Roman" w:eastAsiaTheme="minorEastAsia" w:hAnsi="Times New Roman" w:cs="Times New Roman"/>
          <w:color w:val="000000" w:themeColor="text1"/>
          <w:sz w:val="28"/>
          <w:szCs w:val="28"/>
          <w:lang w:eastAsia="ru-RU"/>
        </w:rPr>
        <w:t>Подпись уполномоченного представителя</w:t>
      </w:r>
    </w:p>
    <w:p w:rsidR="00F53D4F" w:rsidRPr="00D1028B" w:rsidRDefault="00F53D4F" w:rsidP="00F53D4F">
      <w:pPr>
        <w:spacing w:after="200" w:line="276" w:lineRule="auto"/>
        <w:ind w:left="993"/>
        <w:rPr>
          <w:rFonts w:ascii="Times New Roman" w:eastAsia="Times New Roman" w:hAnsi="Times New Roman" w:cs="Times New Roman"/>
          <w:color w:val="000000" w:themeColor="text1"/>
          <w:sz w:val="28"/>
          <w:szCs w:val="28"/>
          <w:lang w:eastAsia="ru-RU"/>
        </w:rPr>
      </w:pPr>
      <w:r w:rsidRPr="00D1028B">
        <w:rPr>
          <w:rFonts w:ascii="Times New Roman" w:eastAsia="Times New Roman" w:hAnsi="Times New Roman" w:cs="Times New Roman"/>
          <w:color w:val="000000" w:themeColor="text1"/>
          <w:sz w:val="28"/>
          <w:szCs w:val="28"/>
          <w:lang w:eastAsia="ru-RU"/>
        </w:rPr>
        <w:t>________________________________________________</w:t>
      </w:r>
    </w:p>
    <w:p w:rsidR="00F53D4F" w:rsidRPr="00D1028B" w:rsidRDefault="00F53D4F" w:rsidP="00F53D4F">
      <w:pPr>
        <w:spacing w:after="200" w:line="240" w:lineRule="auto"/>
        <w:ind w:firstLine="624"/>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ФОРМУ УТВЕРЖДАЕМ ПОДПИСИ СТОРОН:</w:t>
      </w:r>
    </w:p>
    <w:tbl>
      <w:tblPr>
        <w:tblW w:w="14884" w:type="dxa"/>
        <w:tblLayout w:type="fixed"/>
        <w:tblLook w:val="0000" w:firstRow="0" w:lastRow="0" w:firstColumn="0" w:lastColumn="0" w:noHBand="0" w:noVBand="0"/>
      </w:tblPr>
      <w:tblGrid>
        <w:gridCol w:w="6487"/>
        <w:gridCol w:w="8397"/>
      </w:tblGrid>
      <w:tr w:rsidR="00F53D4F" w:rsidRPr="00D1028B" w:rsidTr="00D1028B">
        <w:trPr>
          <w:trHeight w:val="71"/>
        </w:trPr>
        <w:tc>
          <w:tcPr>
            <w:tcW w:w="648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w:t>
            </w:r>
            <w:r w:rsidRPr="00D1028B">
              <w:rPr>
                <w:rFonts w:ascii="Times New Roman" w:eastAsiaTheme="minorEastAsia" w:hAnsi="Times New Roman" w:cs="Times New Roman"/>
                <w:bCs/>
                <w:color w:val="000000" w:themeColor="text1"/>
                <w:sz w:val="28"/>
                <w:szCs w:val="28"/>
                <w:u w:val="single"/>
                <w:lang w:eastAsia="ru-RU"/>
              </w:rPr>
              <w:t>_________________</w:t>
            </w:r>
            <w:r w:rsidRPr="00D1028B">
              <w:rPr>
                <w:rFonts w:ascii="Times New Roman" w:eastAsiaTheme="minorEastAsia" w:hAnsi="Times New Roman" w:cs="Times New Roman"/>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8397"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 xml:space="preserve">                        </w:t>
            </w:r>
            <w:r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____________________/Борисова Е.Н./</w:t>
            </w: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r>
      <w:tr w:rsidR="00F53D4F" w:rsidRPr="00D1028B" w:rsidTr="00D1028B">
        <w:trPr>
          <w:trHeight w:val="71"/>
        </w:trPr>
        <w:tc>
          <w:tcPr>
            <w:tcW w:w="648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839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sectPr w:rsidR="00F53D4F" w:rsidRPr="006D3C1B" w:rsidSect="0025106C">
          <w:pgSz w:w="16839" w:h="11907" w:orient="landscape" w:code="1"/>
          <w:pgMar w:top="709" w:right="289" w:bottom="567" w:left="851" w:header="278" w:footer="147" w:gutter="0"/>
          <w:cols w:space="720"/>
          <w:titlePg/>
          <w:docGrid w:linePitch="360"/>
        </w:sect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t xml:space="preserve">Приложение №6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Требования к промышленной безопасности и охране труда</w:t>
      </w:r>
    </w:p>
    <w:p w:rsidR="00F53D4F" w:rsidRPr="00D1028B" w:rsidRDefault="00F53D4F" w:rsidP="00F53D4F">
      <w:pPr>
        <w:numPr>
          <w:ilvl w:val="0"/>
          <w:numId w:val="27"/>
        </w:numPr>
        <w:spacing w:after="0" w:line="240" w:lineRule="auto"/>
        <w:ind w:left="142" w:firstLine="142"/>
        <w:contextualSpacing/>
        <w:jc w:val="both"/>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Общие положения</w:t>
      </w: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F53D4F" w:rsidRPr="00D1028B"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F53D4F" w:rsidRPr="00D1028B"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F53D4F" w:rsidRPr="00D1028B" w:rsidRDefault="00F53D4F" w:rsidP="00F53D4F">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F53D4F" w:rsidRPr="00D1028B" w:rsidRDefault="00F53D4F" w:rsidP="00F53D4F">
      <w:pPr>
        <w:widowControl w:val="0"/>
        <w:tabs>
          <w:tab w:val="num" w:pos="0"/>
          <w:tab w:val="num" w:pos="567"/>
        </w:tabs>
        <w:spacing w:after="0" w:line="240" w:lineRule="auto"/>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Соблюдение требований законодательства</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Средства индивидуальной защиты (далее - СИЗ)</w:t>
      </w:r>
    </w:p>
    <w:p w:rsidR="00F53D4F" w:rsidRPr="00D1028B" w:rsidRDefault="00F53D4F" w:rsidP="00F53D4F">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Среди них, применительно к конкретной профессии:</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тела;</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рук, ног;</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головы;</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органов зрения;</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Средства защиты органов слуха. </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органов дыхания</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при работе на высоте</w:t>
      </w:r>
    </w:p>
    <w:p w:rsidR="00F53D4F" w:rsidRPr="00D1028B" w:rsidRDefault="00F53D4F" w:rsidP="00F53D4F">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w:t>
      </w:r>
      <w:r w:rsidRPr="00D1028B">
        <w:rPr>
          <w:rFonts w:ascii="Times New Roman" w:eastAsia="Times New Roman" w:hAnsi="Times New Roman" w:cs="Times New Roman"/>
          <w:kern w:val="32"/>
          <w:sz w:val="28"/>
          <w:szCs w:val="28"/>
          <w:lang w:eastAsia="ru-RU"/>
        </w:rPr>
        <w:lastRenderedPageBreak/>
        <w:t>защиту от связанных с данными опасными работами рисков.</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b/>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Транспорт Исполнителя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F53D4F" w:rsidRPr="00D1028B" w:rsidRDefault="00F53D4F" w:rsidP="00F53D4F">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Аптечка первой помощи;</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Огнетушитель;</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Передние и задние зимние шины (где применимо) в течение зимнего периода.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обеспечить:</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Обучение и достаточную квалификацию водителей;</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Проведение регулярных ТО транспортных средств.</w:t>
      </w:r>
    </w:p>
    <w:p w:rsidR="00F53D4F" w:rsidRPr="00D1028B" w:rsidRDefault="00F53D4F" w:rsidP="00F53D4F">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F53D4F" w:rsidRPr="00D1028B" w:rsidRDefault="00F53D4F" w:rsidP="00F53D4F">
      <w:pPr>
        <w:widowControl w:val="0"/>
        <w:tabs>
          <w:tab w:val="left" w:pos="851"/>
          <w:tab w:val="num" w:pos="1080"/>
          <w:tab w:val="num" w:pos="1440"/>
        </w:tabs>
        <w:spacing w:after="0" w:line="240" w:lineRule="auto"/>
        <w:ind w:left="709"/>
        <w:jc w:val="both"/>
        <w:outlineLvl w:val="1"/>
        <w:rPr>
          <w:rFonts w:ascii="Times New Roman" w:eastAsia="Times New Roman" w:hAnsi="Times New Roman" w:cs="Times New Roman"/>
          <w:kern w:val="32"/>
          <w:sz w:val="28"/>
          <w:szCs w:val="28"/>
          <w:lang w:eastAsia="ru-RU"/>
        </w:rPr>
      </w:pPr>
    </w:p>
    <w:p w:rsidR="00F53D4F" w:rsidRPr="00D1028B" w:rsidRDefault="00F53D4F" w:rsidP="00F53D4F">
      <w:pPr>
        <w:widowControl w:val="0"/>
        <w:tabs>
          <w:tab w:val="num" w:pos="0"/>
          <w:tab w:val="num" w:pos="567"/>
          <w:tab w:val="num" w:pos="709"/>
          <w:tab w:val="left" w:pos="851"/>
        </w:tabs>
        <w:spacing w:after="0" w:line="240" w:lineRule="auto"/>
        <w:jc w:val="both"/>
        <w:rPr>
          <w:rFonts w:ascii="Times New Roman" w:eastAsia="Times New Roman" w:hAnsi="Times New Roman" w:cs="Times New Roman"/>
          <w:color w:val="00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kern w:val="32"/>
          <w:sz w:val="28"/>
          <w:szCs w:val="28"/>
          <w:lang w:eastAsia="ru-RU"/>
        </w:rPr>
        <w:t>Исполнение обязательств по Договору</w:t>
      </w:r>
      <w:r w:rsidRPr="00D1028B">
        <w:rPr>
          <w:rFonts w:ascii="Times New Roman" w:eastAsia="Times New Roman" w:hAnsi="Times New Roman" w:cs="Times New Roman"/>
          <w:b/>
          <w:sz w:val="28"/>
          <w:szCs w:val="28"/>
          <w:lang w:eastAsia="ru-RU"/>
        </w:rPr>
        <w:t>, связанных с выполнением работ повышенной опасности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определить и разработать перечень работ повышенной опасности. Минимально, этот перечень должен включать:</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D1028B">
          <w:rPr>
            <w:rFonts w:ascii="Times New Roman" w:eastAsia="Times New Roman" w:hAnsi="Times New Roman" w:cs="Times New Roman"/>
            <w:sz w:val="28"/>
            <w:szCs w:val="28"/>
            <w:lang w:eastAsia="ru-RU"/>
          </w:rPr>
          <w:t>1,3 м</w:t>
        </w:r>
      </w:smartTag>
      <w:r w:rsidRPr="00D1028B">
        <w:rPr>
          <w:rFonts w:ascii="Times New Roman" w:eastAsia="Times New Roman" w:hAnsi="Times New Roman" w:cs="Times New Roman"/>
          <w:sz w:val="28"/>
          <w:szCs w:val="28"/>
          <w:lang w:eastAsia="ru-RU"/>
        </w:rPr>
        <w:t xml:space="preserve"> от пола без инвентарных лесов и подмостей;</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Ремонт трубопроводов пара и горячей воды;</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в замкнутых объемах, в ограниченных пространствах;</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Ремонтные работы мостовых кранов, выполнение работ с выходом на крановые пути;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Электро- и газосварочные работы, газорезательные работы;</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по вскрытию и испытанию сосудов и трубопроводов, работающих под давлением;</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с грузоподъемными механизмами;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краном вблизи воздушных линий электропередачи;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Проведение огневых работ на взрывопожароопасных объектах;</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использовать систему нарядов–допусков для выполнения работ повышенной опасности.</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Обучение и аттестация персонала Исполнителя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w:t>
      </w:r>
      <w:r w:rsidRPr="00D1028B">
        <w:rPr>
          <w:rFonts w:ascii="Times New Roman" w:eastAsia="Times New Roman" w:hAnsi="Times New Roman" w:cs="Times New Roman"/>
          <w:kern w:val="32"/>
          <w:sz w:val="28"/>
          <w:szCs w:val="28"/>
          <w:lang w:eastAsia="ru-RU"/>
        </w:rPr>
        <w:lastRenderedPageBreak/>
        <w:t>и нормативно-правовых документов применительно к осуществляемой Исполнителем деятельности.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F53D4F" w:rsidRPr="00D1028B" w:rsidRDefault="00F53D4F" w:rsidP="00F53D4F">
      <w:pPr>
        <w:widowControl w:val="0"/>
        <w:tabs>
          <w:tab w:val="num" w:pos="567"/>
          <w:tab w:val="num" w:pos="1440"/>
        </w:tabs>
        <w:spacing w:after="0" w:line="240" w:lineRule="auto"/>
        <w:jc w:val="both"/>
        <w:outlineLvl w:val="1"/>
        <w:rPr>
          <w:rFonts w:ascii="Times New Roman" w:eastAsia="Times New Roman" w:hAnsi="Times New Roman" w:cs="Times New Roman"/>
          <w:kern w:val="32"/>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обязан:</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 целях обеспечения контроля за указанными ограничениями Заказчик имеет право производить проверки и досмотр всех транспортных средств, </w:t>
      </w:r>
      <w:r w:rsidRPr="00D1028B">
        <w:rPr>
          <w:rFonts w:ascii="Times New Roman" w:eastAsia="Times New Roman" w:hAnsi="Times New Roman" w:cs="Times New Roman"/>
          <w:kern w:val="32"/>
          <w:sz w:val="28"/>
          <w:szCs w:val="28"/>
          <w:lang w:eastAsia="ru-RU"/>
        </w:rPr>
        <w:lastRenderedPageBreak/>
        <w:t>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F53D4F" w:rsidRPr="00D1028B" w:rsidRDefault="00F53D4F" w:rsidP="00F53D4F">
      <w:pPr>
        <w:widowControl w:val="0"/>
        <w:numPr>
          <w:ilvl w:val="0"/>
          <w:numId w:val="25"/>
        </w:numPr>
        <w:tabs>
          <w:tab w:val="num" w:pos="295"/>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медицинским осмотром или освидетельствованием;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актами, составленными работниками Заказчика и/или Исполнителя (третьего лица);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письменными объяснениями работников Заказчика и/или Исполнителя (третьих лиц),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другими способами.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b/>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Текущие проверки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F53D4F" w:rsidRPr="00D1028B"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D1028B">
        <w:rPr>
          <w:rFonts w:ascii="Times New Roman" w:eastAsia="Times New Roman" w:hAnsi="Times New Roman" w:cs="Times New Roman"/>
          <w:color w:val="000000"/>
          <w:sz w:val="28"/>
          <w:szCs w:val="28"/>
          <w:lang w:eastAsia="ru-RU"/>
        </w:rPr>
        <w:t>Покупателю</w:t>
      </w:r>
      <w:r w:rsidRPr="00D1028B">
        <w:rPr>
          <w:rFonts w:ascii="Times New Roman" w:eastAsia="Times New Roman" w:hAnsi="Times New Roman" w:cs="Times New Roman"/>
          <w:sz w:val="28"/>
          <w:szCs w:val="28"/>
          <w:lang w:eastAsia="ru-RU"/>
        </w:rPr>
        <w:t>.</w:t>
      </w:r>
    </w:p>
    <w:p w:rsidR="00F53D4F" w:rsidRPr="00D1028B"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Внешние проверки – организуются и проводятся представителями Заказчика со следующей периодичностью: </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Руководители филиала и структурных подразделений, </w:t>
      </w:r>
      <w:r w:rsidRPr="00D1028B">
        <w:rPr>
          <w:rFonts w:ascii="Times New Roman" w:eastAsia="Times New Roman" w:hAnsi="Times New Roman" w:cs="Times New Roman"/>
          <w:sz w:val="28"/>
          <w:szCs w:val="28"/>
          <w:lang w:eastAsia="ru-RU"/>
        </w:rPr>
        <w:t xml:space="preserve">специалисты по </w:t>
      </w:r>
      <w:r w:rsidRPr="00D1028B">
        <w:rPr>
          <w:rFonts w:ascii="Times New Roman" w:eastAsia="Times New Roman" w:hAnsi="Times New Roman" w:cs="Times New Roman"/>
          <w:sz w:val="28"/>
          <w:szCs w:val="28"/>
          <w:lang w:eastAsia="ru-RU"/>
        </w:rPr>
        <w:lastRenderedPageBreak/>
        <w:t>ПБ и ОТ</w:t>
      </w:r>
      <w:r w:rsidRPr="00D1028B">
        <w:rPr>
          <w:rFonts w:ascii="Times New Roman" w:eastAsia="Times New Roman" w:hAnsi="Times New Roman" w:cs="Times New Roman"/>
          <w:color w:val="000000"/>
          <w:sz w:val="28"/>
          <w:szCs w:val="28"/>
          <w:lang w:eastAsia="ru-RU"/>
        </w:rPr>
        <w:t xml:space="preserve"> Заказчика совместно с руководителями участка Исполнителя и третьего лица- 1 раз в месяц при проведении Дня ОТ.</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При проверке работ, выполняемых в рамках </w:t>
      </w:r>
      <w:r w:rsidRPr="00D1028B">
        <w:rPr>
          <w:rFonts w:ascii="Times New Roman" w:eastAsia="Times New Roman" w:hAnsi="Times New Roman" w:cs="Times New Roman"/>
          <w:kern w:val="32"/>
          <w:sz w:val="28"/>
          <w:szCs w:val="28"/>
          <w:lang w:eastAsia="ru-RU"/>
        </w:rPr>
        <w:t>исполнения обязательств по Договору</w:t>
      </w:r>
      <w:r w:rsidRPr="00D1028B">
        <w:rPr>
          <w:rFonts w:ascii="Times New Roman" w:eastAsia="Times New Roman" w:hAnsi="Times New Roman" w:cs="Times New Roman"/>
          <w:sz w:val="28"/>
          <w:szCs w:val="28"/>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отчётности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несчастные случаи (если таковые произошли);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дорожно-транспортные происшествия, относящиеся к тому периоду времени, когда Исполнитель оказывал услуги Покупателю;</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любые другие события, о которых необходимо сообщать уполномоченным компетентным государственным органам;</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сведения о поощрениях и взысканиях по промышленной безопасности и охране труда;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lastRenderedPageBreak/>
        <w:t>сведения о потенциально опасных ситуациях, возникавших в процессе оказания услуг.</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hanging="56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профпригодности персонала по состоянию здоровья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color w:val="FF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Состояние мест оказания услуг</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F53D4F" w:rsidRPr="00D1028B" w:rsidRDefault="00F53D4F" w:rsidP="00F53D4F">
      <w:pPr>
        <w:tabs>
          <w:tab w:val="num" w:pos="0"/>
          <w:tab w:val="num" w:pos="567"/>
          <w:tab w:val="num" w:pos="1701"/>
        </w:tabs>
        <w:spacing w:after="0" w:line="240" w:lineRule="auto"/>
        <w:ind w:left="709"/>
        <w:jc w:val="both"/>
        <w:rPr>
          <w:rFonts w:ascii="Times New Roman" w:eastAsia="Calibri" w:hAnsi="Times New Roman" w:cs="Times New Roman"/>
          <w:color w:val="00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оборудованию</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оборудование, используемое Исполнителем должно поддерживаться в безопасном, рабочем состоянии.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использовании инновационного оборудования (вновь разработанного и обладающего принципиально новыми потребительскими </w:t>
      </w:r>
      <w:r w:rsidRPr="00D1028B">
        <w:rPr>
          <w:rFonts w:ascii="Times New Roman" w:eastAsia="Times New Roman" w:hAnsi="Times New Roman" w:cs="Times New Roman"/>
          <w:kern w:val="32"/>
          <w:sz w:val="28"/>
          <w:szCs w:val="28"/>
          <w:lang w:eastAsia="ru-RU"/>
        </w:rPr>
        <w:lastRenderedPageBreak/>
        <w:t>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Размещение оборудования Исполнителя на территории Заказчика заранее согласовывается с представителем Заказчика. </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F53D4F" w:rsidRPr="00D1028B" w:rsidRDefault="00F53D4F" w:rsidP="00F53D4F">
      <w:pPr>
        <w:tabs>
          <w:tab w:val="num" w:pos="0"/>
          <w:tab w:val="num" w:pos="567"/>
        </w:tabs>
        <w:spacing w:after="0" w:line="240" w:lineRule="auto"/>
        <w:ind w:left="709"/>
        <w:jc w:val="both"/>
        <w:rPr>
          <w:rFonts w:ascii="Times New Roman" w:eastAsia="Calibri"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Охрана окружающей среды</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несет ответственность за уборку с объектов Заказчика всех производственных отходов, в том числе:</w:t>
      </w:r>
    </w:p>
    <w:p w:rsidR="00F53D4F" w:rsidRPr="00D1028B"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пустых контейнеров; </w:t>
      </w:r>
    </w:p>
    <w:p w:rsidR="00F53D4F" w:rsidRPr="00D1028B"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твердых и жидких промышленных и бытовых отходов.</w:t>
      </w:r>
    </w:p>
    <w:p w:rsidR="00F53D4F" w:rsidRPr="00D1028B"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F53D4F" w:rsidRPr="00D1028B"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Любые опасные работы или потенциально опасные производственные </w:t>
      </w:r>
      <w:r w:rsidRPr="00D1028B">
        <w:rPr>
          <w:rFonts w:ascii="Times New Roman" w:eastAsia="Times New Roman" w:hAnsi="Times New Roman" w:cs="Times New Roman"/>
          <w:sz w:val="28"/>
          <w:szCs w:val="28"/>
          <w:lang w:eastAsia="ru-RU"/>
        </w:rPr>
        <w:lastRenderedPageBreak/>
        <w:t>процессы осуществляются только при наличии соответствующего наряда-допуска.</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оказании услуг Исполнитель при любых обстоятельствах обязан: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принимать меры к сокращению количества отходов;</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kern w:val="32"/>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______________/</w:t>
            </w:r>
            <w:r w:rsidRPr="00D1028B">
              <w:rPr>
                <w:rFonts w:ascii="Times New Roman" w:eastAsiaTheme="minorEastAsia" w:hAnsi="Times New Roman" w:cs="Times New Roman"/>
                <w:b/>
                <w:bCs/>
                <w:color w:val="000000" w:themeColor="text1"/>
                <w:sz w:val="28"/>
                <w:szCs w:val="28"/>
                <w:u w:val="single"/>
                <w:lang w:eastAsia="ru-RU"/>
              </w:rPr>
              <w:t>_____________</w:t>
            </w:r>
            <w:r w:rsidRPr="00D1028B">
              <w:rPr>
                <w:rFonts w:ascii="Times New Roman" w:eastAsiaTheme="minorEastAsia" w:hAnsi="Times New Roman" w:cs="Times New Roman"/>
                <w:b/>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5251"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D1028B"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______________________/Борисова Е.Н./</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м.п.</w:t>
            </w:r>
          </w:p>
        </w:tc>
      </w:tr>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Default="00F53D4F"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Pr="00D1028B" w:rsidRDefault="00D1028B"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t xml:space="preserve">Приложение №7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center"/>
        <w:outlineLvl w:val="0"/>
        <w:rPr>
          <w:rFonts w:ascii="Times New Roman" w:eastAsiaTheme="minorEastAsia" w:hAnsi="Times New Roman" w:cs="Times New Roman"/>
          <w:sz w:val="28"/>
          <w:szCs w:val="28"/>
          <w:lang w:eastAsia="ru-RU"/>
        </w:rPr>
      </w:pPr>
    </w:p>
    <w:p w:rsidR="00F53D4F" w:rsidRPr="00D1028B" w:rsidRDefault="00F53D4F" w:rsidP="00F53D4F">
      <w:pPr>
        <w:spacing w:after="20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АКТ</w:t>
      </w:r>
    </w:p>
    <w:p w:rsidR="00F53D4F" w:rsidRPr="00D1028B"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ПРИЕМА-ПЕРЕДАЧИ ИМУЩЕСТВА/ОБОРУДОВАНИЯ</w:t>
      </w:r>
    </w:p>
    <w:p w:rsidR="00F53D4F" w:rsidRPr="00D1028B"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ОТ ____________ № ______________________</w:t>
      </w:r>
    </w:p>
    <w:p w:rsidR="00F53D4F" w:rsidRPr="00D1028B" w:rsidRDefault="00F53D4F" w:rsidP="00F53D4F">
      <w:pPr>
        <w:spacing w:after="240" w:line="276" w:lineRule="auto"/>
        <w:jc w:val="center"/>
        <w:outlineLvl w:val="0"/>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b/>
          <w:sz w:val="28"/>
          <w:szCs w:val="28"/>
          <w:lang w:eastAsia="ru-RU"/>
        </w:rPr>
        <w:t xml:space="preserve">                                                                                                                   </w:t>
      </w:r>
      <w:r w:rsidRPr="00D1028B">
        <w:rPr>
          <w:rFonts w:ascii="Times New Roman" w:eastAsiaTheme="minorEastAsia" w:hAnsi="Times New Roman" w:cs="Times New Roman"/>
          <w:sz w:val="28"/>
          <w:szCs w:val="28"/>
          <w:lang w:eastAsia="ru-RU"/>
        </w:rPr>
        <w:t>«_____»______________20___ г</w:t>
      </w:r>
    </w:p>
    <w:p w:rsidR="00F53D4F" w:rsidRPr="00D1028B"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noProof/>
          <w:sz w:val="28"/>
          <w:szCs w:val="28"/>
          <w:highlight w:val="yellow"/>
          <w:lang w:eastAsia="ru-RU"/>
        </w:rPr>
        <mc:AlternateContent>
          <mc:Choice Requires="wps">
            <w:drawing>
              <wp:anchor distT="0" distB="0" distL="114300" distR="114300" simplePos="0" relativeHeight="251660288" behindDoc="0" locked="0" layoutInCell="0" allowOverlap="1" wp14:anchorId="765D7B88" wp14:editId="7B58FFF9">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B25C4" w:rsidRDefault="001B25C4"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65D7B88"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1B25C4" w:rsidRDefault="001B25C4"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D1028B">
        <w:rPr>
          <w:rFonts w:ascii="Times New Roman" w:eastAsiaTheme="minorEastAsia" w:hAnsi="Times New Roman" w:cs="Times New Roman"/>
          <w:sz w:val="28"/>
          <w:szCs w:val="28"/>
          <w:lang w:eastAsia="ru-RU"/>
        </w:rPr>
        <w:t xml:space="preserve"> АО «Коми энергосбытовая компания»,</w:t>
      </w:r>
      <w:r w:rsidRPr="00D1028B">
        <w:rPr>
          <w:rFonts w:ascii="Times New Roman" w:eastAsiaTheme="minorEastAsia" w:hAnsi="Times New Roman" w:cs="Times New Roman"/>
          <w:b/>
          <w:sz w:val="28"/>
          <w:szCs w:val="28"/>
          <w:lang w:eastAsia="ru-RU"/>
        </w:rPr>
        <w:t xml:space="preserve"> </w:t>
      </w:r>
      <w:r w:rsidRPr="00D1028B">
        <w:rPr>
          <w:rFonts w:ascii="Times New Roman" w:eastAsiaTheme="minorEastAsia" w:hAnsi="Times New Roman" w:cs="Times New Roman"/>
          <w:sz w:val="28"/>
          <w:szCs w:val="28"/>
          <w:lang w:eastAsia="ru-RU"/>
        </w:rPr>
        <w:t xml:space="preserve">именуемое в дальнейшем «Заказчик», в лице Генерального директора Борисовой Елены Николаевны, действующей на основании Устава, с одной стороны, и </w:t>
      </w:r>
    </w:p>
    <w:p w:rsidR="00F53D4F" w:rsidRPr="00D1028B"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F53D4F" w:rsidRPr="00D1028B" w:rsidRDefault="00F53D4F" w:rsidP="00F53D4F">
      <w:pPr>
        <w:numPr>
          <w:ilvl w:val="0"/>
          <w:numId w:val="31"/>
        </w:numPr>
        <w:spacing w:before="120" w:after="120" w:line="240" w:lineRule="auto"/>
        <w:ind w:left="714"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В соответствии с п. 5.1.8.5, 5.1.10.1 договора от ____________№ _____________ Заказчик передает, а Исполнитель принимает в пользование следующее имущество/оборудование:</w:t>
      </w:r>
    </w:p>
    <w:p w:rsidR="00F53D4F" w:rsidRPr="00D1028B" w:rsidRDefault="00F53D4F" w:rsidP="00F53D4F">
      <w:pPr>
        <w:spacing w:before="120" w:after="120" w:line="276" w:lineRule="auto"/>
        <w:ind w:left="714"/>
        <w:jc w:val="both"/>
        <w:rPr>
          <w:rFonts w:ascii="Times New Roman" w:eastAsiaTheme="minorEastAsia" w:hAnsi="Times New Roman" w:cs="Times New Roman"/>
          <w:sz w:val="28"/>
          <w:szCs w:val="28"/>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F53D4F" w:rsidRPr="00D1028B" w:rsidTr="0025106C">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Наименование имущества и его место нахождения</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Стоимость</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(руб. коп.)</w:t>
            </w:r>
          </w:p>
        </w:tc>
      </w:tr>
      <w:tr w:rsidR="00F53D4F" w:rsidRPr="00D1028B" w:rsidTr="0025106C">
        <w:tc>
          <w:tcPr>
            <w:tcW w:w="235"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1</w:t>
            </w:r>
          </w:p>
        </w:tc>
        <w:tc>
          <w:tcPr>
            <w:tcW w:w="1709"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c>
          <w:tcPr>
            <w:tcW w:w="1982"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r>
    </w:tbl>
    <w:p w:rsidR="00F53D4F" w:rsidRPr="00D1028B" w:rsidRDefault="00F53D4F" w:rsidP="00F53D4F">
      <w:pPr>
        <w:numPr>
          <w:ilvl w:val="0"/>
          <w:numId w:val="31"/>
        </w:numPr>
        <w:spacing w:after="480" w:line="240" w:lineRule="auto"/>
        <w:ind w:left="680" w:right="-57"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F53D4F" w:rsidRPr="00D1028B" w:rsidRDefault="00F53D4F" w:rsidP="00F53D4F">
      <w:pPr>
        <w:numPr>
          <w:ilvl w:val="0"/>
          <w:numId w:val="31"/>
        </w:numPr>
        <w:spacing w:before="120" w:after="0" w:line="240" w:lineRule="auto"/>
        <w:ind w:left="714"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Имущество/оборудование находится в фактическом пользовании Исполнителя с ___________________ г.</w:t>
      </w:r>
    </w:p>
    <w:p w:rsidR="00F53D4F" w:rsidRPr="00D1028B" w:rsidRDefault="00F53D4F" w:rsidP="00F53D4F">
      <w:pPr>
        <w:spacing w:before="120" w:after="200" w:line="276" w:lineRule="auto"/>
        <w:jc w:val="both"/>
        <w:rPr>
          <w:rFonts w:ascii="Times New Roman" w:eastAsiaTheme="minorEastAsia" w:hAnsi="Times New Roman" w:cs="Times New Roman"/>
          <w:sz w:val="28"/>
          <w:szCs w:val="28"/>
          <w:lang w:eastAsia="ru-RU"/>
        </w:rPr>
      </w:pPr>
    </w:p>
    <w:p w:rsidR="00F53D4F" w:rsidRPr="00D1028B"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lastRenderedPageBreak/>
        <w:t>Настоящий акт составлен в 2 (двух) экземплярах, имеющих одинаковую юридическую силу, и является неотъемлемой частью Договора              ____________№ _____________.</w:t>
      </w:r>
    </w:p>
    <w:p w:rsidR="00F53D4F" w:rsidRPr="00D1028B"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______________/</w:t>
            </w:r>
            <w:r w:rsidRPr="00D1028B">
              <w:rPr>
                <w:rFonts w:ascii="Times New Roman" w:eastAsiaTheme="minorEastAsia" w:hAnsi="Times New Roman" w:cs="Times New Roman"/>
                <w:b/>
                <w:bCs/>
                <w:color w:val="000000" w:themeColor="text1"/>
                <w:sz w:val="28"/>
                <w:szCs w:val="28"/>
                <w:u w:val="single"/>
                <w:lang w:eastAsia="ru-RU"/>
              </w:rPr>
              <w:t>_____________</w:t>
            </w:r>
            <w:r w:rsidRPr="00D1028B">
              <w:rPr>
                <w:rFonts w:ascii="Times New Roman" w:eastAsiaTheme="minorEastAsia" w:hAnsi="Times New Roman" w:cs="Times New Roman"/>
                <w:b/>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5251"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D1028B"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______________________/Борисова Е.Н./</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м.п.</w:t>
            </w:r>
          </w:p>
        </w:tc>
      </w:tr>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rPr>
          <w:rFonts w:ascii="Times New Roman" w:hAnsi="Times New Roman" w:cs="Times New Roman"/>
          <w:sz w:val="28"/>
          <w:szCs w:val="28"/>
        </w:rPr>
      </w:pPr>
    </w:p>
    <w:p w:rsidR="00F53D4F" w:rsidRPr="00D1028B" w:rsidRDefault="00F53D4F" w:rsidP="00F53D4F">
      <w:pPr>
        <w:rPr>
          <w:rFonts w:ascii="Times New Roman" w:hAnsi="Times New Roman" w:cs="Times New Roman"/>
          <w:sz w:val="28"/>
          <w:szCs w:val="28"/>
        </w:rPr>
      </w:pPr>
    </w:p>
    <w:p w:rsidR="00F53D4F" w:rsidRPr="00D1028B" w:rsidRDefault="00F53D4F" w:rsidP="00F53D4F">
      <w:pPr>
        <w:rPr>
          <w:rFonts w:ascii="Times New Roman" w:hAnsi="Times New Roman" w:cs="Times New Roman"/>
          <w:sz w:val="28"/>
          <w:szCs w:val="28"/>
        </w:rPr>
      </w:pPr>
    </w:p>
    <w:p w:rsidR="00B039DB" w:rsidRPr="00D1028B" w:rsidRDefault="00B039DB">
      <w:pPr>
        <w:rPr>
          <w:rFonts w:ascii="Times New Roman" w:hAnsi="Times New Roman" w:cs="Times New Roman"/>
          <w:sz w:val="28"/>
          <w:szCs w:val="28"/>
        </w:rPr>
      </w:pPr>
    </w:p>
    <w:sectPr w:rsidR="00B039DB" w:rsidRPr="00D1028B" w:rsidSect="0025106C">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A92" w:rsidRDefault="006A6A92" w:rsidP="00F53D4F">
      <w:pPr>
        <w:spacing w:after="0" w:line="240" w:lineRule="auto"/>
      </w:pPr>
      <w:r>
        <w:separator/>
      </w:r>
    </w:p>
  </w:endnote>
  <w:endnote w:type="continuationSeparator" w:id="0">
    <w:p w:rsidR="006A6A92" w:rsidRDefault="006A6A92" w:rsidP="00F5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5C4" w:rsidRDefault="001B25C4">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1B25C4" w:rsidRDefault="001B25C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1B25C4" w:rsidRDefault="001B25C4">
        <w:pPr>
          <w:pStyle w:val="a5"/>
          <w:jc w:val="right"/>
        </w:pPr>
        <w:r>
          <w:fldChar w:fldCharType="begin"/>
        </w:r>
        <w:r>
          <w:instrText>PAGE   \* MERGEFORMAT</w:instrText>
        </w:r>
        <w:r>
          <w:fldChar w:fldCharType="separate"/>
        </w:r>
        <w:r w:rsidR="003923D1">
          <w:rPr>
            <w:noProof/>
          </w:rPr>
          <w:t>53</w:t>
        </w:r>
        <w:r>
          <w:fldChar w:fldCharType="end"/>
        </w:r>
      </w:p>
    </w:sdtContent>
  </w:sdt>
  <w:p w:rsidR="001B25C4" w:rsidRPr="00A625EE" w:rsidRDefault="001B25C4" w:rsidP="0025106C">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5C4" w:rsidRDefault="001B25C4" w:rsidP="0025106C">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A92" w:rsidRDefault="006A6A92" w:rsidP="00F53D4F">
      <w:pPr>
        <w:spacing w:after="0" w:line="240" w:lineRule="auto"/>
      </w:pPr>
      <w:r>
        <w:separator/>
      </w:r>
    </w:p>
  </w:footnote>
  <w:footnote w:type="continuationSeparator" w:id="0">
    <w:p w:rsidR="006A6A92" w:rsidRDefault="006A6A92" w:rsidP="00F53D4F">
      <w:pPr>
        <w:spacing w:after="0" w:line="240" w:lineRule="auto"/>
      </w:pPr>
      <w:r>
        <w:continuationSeparator/>
      </w:r>
    </w:p>
  </w:footnote>
  <w:footnote w:id="1">
    <w:p w:rsidR="001B25C4" w:rsidRPr="004B5AB3" w:rsidRDefault="001B25C4" w:rsidP="00F53D4F">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1B25C4" w:rsidRPr="004B5AB3" w:rsidRDefault="001B25C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8">
    <w:p w:rsidR="001B25C4" w:rsidRPr="00DB46D3" w:rsidRDefault="001B25C4" w:rsidP="00F53D4F">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9">
    <w:p w:rsidR="001B25C4" w:rsidRDefault="001B25C4" w:rsidP="00F53D4F">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5C4" w:rsidRDefault="001B25C4">
    <w:pPr>
      <w:pStyle w:val="affc"/>
      <w:jc w:val="right"/>
    </w:pPr>
    <w:r>
      <w:rPr>
        <w:color w:val="F6BD97" w:themeColor="accent2" w:themeTint="80"/>
      </w:rPr>
      <w:sym w:font="Wingdings 3" w:char="F07D"/>
    </w:r>
    <w:r>
      <w:t xml:space="preserve"> </w:t>
    </w:r>
  </w:p>
  <w:p w:rsidR="001B25C4" w:rsidRDefault="001B25C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5C4" w:rsidRPr="003A69F1" w:rsidRDefault="001B25C4" w:rsidP="0025106C">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53F2C9EC"/>
    <w:lvl w:ilvl="0" w:tplc="01882054">
      <w:start w:val="1"/>
      <w:numFmt w:val="decimal"/>
      <w:lvlText w:val="5.1.%1"/>
      <w:lvlJc w:val="left"/>
      <w:pPr>
        <w:ind w:left="644" w:hanging="360"/>
      </w:pPr>
      <w:rPr>
        <w:rFonts w:ascii="Times New Roman" w:hAnsi="Times New Roman" w:cs="Times New Roman" w:hint="default"/>
        <w:b w:val="0"/>
        <w:sz w:val="28"/>
        <w:szCs w:val="28"/>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A7E20C54"/>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imes New Roman" w:eastAsia="Times New Roman" w:hAnsi="Times New Roman" w:cs="Times New Roman"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2544D80"/>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8"/>
        <w:szCs w:val="28"/>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786"/>
    <w:rsid w:val="00020AA4"/>
    <w:rsid w:val="00027469"/>
    <w:rsid w:val="0007689F"/>
    <w:rsid w:val="000B3BFE"/>
    <w:rsid w:val="000C1CE4"/>
    <w:rsid w:val="001B25C4"/>
    <w:rsid w:val="001E0671"/>
    <w:rsid w:val="001F20DF"/>
    <w:rsid w:val="0025106C"/>
    <w:rsid w:val="00276EB0"/>
    <w:rsid w:val="002D67AD"/>
    <w:rsid w:val="002E4B17"/>
    <w:rsid w:val="003923D1"/>
    <w:rsid w:val="0044777C"/>
    <w:rsid w:val="004A0A09"/>
    <w:rsid w:val="004A5786"/>
    <w:rsid w:val="004C2639"/>
    <w:rsid w:val="00521393"/>
    <w:rsid w:val="005220FE"/>
    <w:rsid w:val="00532C23"/>
    <w:rsid w:val="0053739E"/>
    <w:rsid w:val="005B5D04"/>
    <w:rsid w:val="0066637D"/>
    <w:rsid w:val="006A6A92"/>
    <w:rsid w:val="006E0C89"/>
    <w:rsid w:val="00716130"/>
    <w:rsid w:val="00720550"/>
    <w:rsid w:val="007B5970"/>
    <w:rsid w:val="008276FC"/>
    <w:rsid w:val="0086601F"/>
    <w:rsid w:val="00886846"/>
    <w:rsid w:val="008E3110"/>
    <w:rsid w:val="009976EA"/>
    <w:rsid w:val="00A90E22"/>
    <w:rsid w:val="00B039DB"/>
    <w:rsid w:val="00B279F8"/>
    <w:rsid w:val="00B92E2B"/>
    <w:rsid w:val="00C413ED"/>
    <w:rsid w:val="00CD0325"/>
    <w:rsid w:val="00D03408"/>
    <w:rsid w:val="00D1028B"/>
    <w:rsid w:val="00D541FA"/>
    <w:rsid w:val="00EC57A6"/>
    <w:rsid w:val="00F53D4F"/>
    <w:rsid w:val="00F773A1"/>
    <w:rsid w:val="00F94291"/>
    <w:rsid w:val="00FD3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85472E"/>
  <w15:chartTrackingRefBased/>
  <w15:docId w15:val="{95B0B9DE-6228-41B7-8429-F73445AC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3D4F"/>
  </w:style>
  <w:style w:type="paragraph" w:styleId="1">
    <w:name w:val="heading 1"/>
    <w:basedOn w:val="a0"/>
    <w:next w:val="a0"/>
    <w:link w:val="10"/>
    <w:unhideWhenUsed/>
    <w:qFormat/>
    <w:rsid w:val="00F53D4F"/>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F53D4F"/>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F53D4F"/>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F53D4F"/>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F53D4F"/>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F53D4F"/>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F53D4F"/>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F53D4F"/>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F53D4F"/>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53D4F"/>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F53D4F"/>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F53D4F"/>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F53D4F"/>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F53D4F"/>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F53D4F"/>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F53D4F"/>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F53D4F"/>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F53D4F"/>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F53D4F"/>
  </w:style>
  <w:style w:type="table" w:styleId="a4">
    <w:name w:val="Table Grid"/>
    <w:basedOn w:val="a2"/>
    <w:uiPriority w:val="39"/>
    <w:rsid w:val="00F53D4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F53D4F"/>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F53D4F"/>
    <w:rPr>
      <w:rFonts w:eastAsiaTheme="minorEastAsia"/>
      <w:sz w:val="20"/>
      <w:lang w:eastAsia="ru-RU"/>
    </w:rPr>
  </w:style>
  <w:style w:type="paragraph" w:styleId="a7">
    <w:name w:val="No Spacing"/>
    <w:basedOn w:val="a0"/>
    <w:link w:val="a8"/>
    <w:uiPriority w:val="99"/>
    <w:qFormat/>
    <w:rsid w:val="00F53D4F"/>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F53D4F"/>
    <w:rPr>
      <w:rFonts w:eastAsiaTheme="minorEastAsia"/>
      <w:sz w:val="20"/>
      <w:lang w:eastAsia="ru-RU"/>
    </w:rPr>
  </w:style>
  <w:style w:type="paragraph" w:styleId="a9">
    <w:name w:val="Closing"/>
    <w:basedOn w:val="a0"/>
    <w:link w:val="aa"/>
    <w:uiPriority w:val="7"/>
    <w:unhideWhenUsed/>
    <w:qFormat/>
    <w:rsid w:val="00F53D4F"/>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F53D4F"/>
    <w:rPr>
      <w:rFonts w:eastAsiaTheme="minorEastAsia"/>
      <w:lang w:eastAsia="ru-RU"/>
    </w:rPr>
  </w:style>
  <w:style w:type="paragraph" w:customStyle="1" w:styleId="ab">
    <w:name w:val="Адрес получателя"/>
    <w:basedOn w:val="a7"/>
    <w:link w:val="ac"/>
    <w:uiPriority w:val="5"/>
    <w:qFormat/>
    <w:rsid w:val="00F53D4F"/>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F53D4F"/>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F53D4F"/>
    <w:rPr>
      <w:rFonts w:eastAsiaTheme="minorEastAsia"/>
      <w:b/>
      <w:lang w:eastAsia="ru-RU"/>
    </w:rPr>
  </w:style>
  <w:style w:type="paragraph" w:customStyle="1" w:styleId="af">
    <w:name w:val="Обратный адрес"/>
    <w:basedOn w:val="a7"/>
    <w:link w:val="af0"/>
    <w:uiPriority w:val="3"/>
    <w:qFormat/>
    <w:rsid w:val="00F53D4F"/>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F53D4F"/>
    <w:pPr>
      <w:spacing w:before="80"/>
    </w:pPr>
    <w:rPr>
      <w:b/>
      <w:color w:val="2E74B5" w:themeColor="accent1" w:themeShade="BF"/>
      <w:sz w:val="20"/>
    </w:rPr>
  </w:style>
  <w:style w:type="paragraph" w:customStyle="1" w:styleId="af3">
    <w:name w:val="Имя отправителя"/>
    <w:basedOn w:val="af"/>
    <w:link w:val="af4"/>
    <w:uiPriority w:val="2"/>
    <w:qFormat/>
    <w:rsid w:val="00F53D4F"/>
    <w:rPr>
      <w:b/>
      <w:color w:val="2E74B5" w:themeColor="accent1" w:themeShade="BF"/>
      <w:sz w:val="20"/>
    </w:rPr>
  </w:style>
  <w:style w:type="character" w:customStyle="1" w:styleId="af0">
    <w:name w:val="Адрес отправителя (знак)"/>
    <w:basedOn w:val="a8"/>
    <w:link w:val="af"/>
    <w:uiPriority w:val="3"/>
    <w:rsid w:val="00F53D4F"/>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F53D4F"/>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F53D4F"/>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F53D4F"/>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F53D4F"/>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F53D4F"/>
    <w:pPr>
      <w:spacing w:after="0" w:line="240" w:lineRule="auto"/>
    </w:pPr>
    <w:rPr>
      <w:rFonts w:eastAsiaTheme="minorEastAsia"/>
      <w:sz w:val="20"/>
      <w:lang w:eastAsia="ru-RU"/>
    </w:rPr>
  </w:style>
  <w:style w:type="character" w:customStyle="1" w:styleId="af7">
    <w:name w:val="Подпись Знак"/>
    <w:basedOn w:val="a1"/>
    <w:link w:val="af6"/>
    <w:uiPriority w:val="99"/>
    <w:rsid w:val="00F53D4F"/>
    <w:rPr>
      <w:rFonts w:eastAsiaTheme="minorEastAsia"/>
      <w:sz w:val="20"/>
      <w:lang w:eastAsia="ru-RU"/>
    </w:rPr>
  </w:style>
  <w:style w:type="paragraph" w:styleId="af8">
    <w:name w:val="Balloon Text"/>
    <w:basedOn w:val="a0"/>
    <w:link w:val="af9"/>
    <w:semiHidden/>
    <w:unhideWhenUsed/>
    <w:rsid w:val="00F53D4F"/>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F53D4F"/>
    <w:rPr>
      <w:rFonts w:ascii="Tahoma" w:eastAsiaTheme="minorEastAsia" w:hAnsi="Tahoma" w:cs="Tahoma"/>
      <w:sz w:val="16"/>
      <w:szCs w:val="16"/>
      <w:lang w:eastAsia="ru-RU"/>
    </w:rPr>
  </w:style>
  <w:style w:type="character" w:styleId="afa">
    <w:name w:val="Book Title"/>
    <w:basedOn w:val="a1"/>
    <w:uiPriority w:val="33"/>
    <w:qFormat/>
    <w:rsid w:val="00F53D4F"/>
    <w:rPr>
      <w:i/>
      <w:iCs/>
      <w:smallCaps/>
      <w:spacing w:val="5"/>
    </w:rPr>
  </w:style>
  <w:style w:type="paragraph" w:styleId="afb">
    <w:name w:val="caption"/>
    <w:basedOn w:val="a0"/>
    <w:next w:val="a0"/>
    <w:uiPriority w:val="35"/>
    <w:semiHidden/>
    <w:unhideWhenUsed/>
    <w:qFormat/>
    <w:rsid w:val="00F53D4F"/>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F53D4F"/>
    <w:rPr>
      <w:b/>
      <w:bCs/>
      <w:i/>
      <w:iCs/>
      <w:spacing w:val="10"/>
    </w:rPr>
  </w:style>
  <w:style w:type="paragraph" w:styleId="afd">
    <w:name w:val="header"/>
    <w:basedOn w:val="a0"/>
    <w:link w:val="afe"/>
    <w:unhideWhenUsed/>
    <w:rsid w:val="00F53D4F"/>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F53D4F"/>
    <w:rPr>
      <w:rFonts w:eastAsiaTheme="minorEastAsia"/>
      <w:sz w:val="20"/>
      <w:lang w:eastAsia="ru-RU"/>
    </w:rPr>
  </w:style>
  <w:style w:type="character" w:styleId="aff">
    <w:name w:val="Hyperlink"/>
    <w:basedOn w:val="a1"/>
    <w:unhideWhenUsed/>
    <w:rsid w:val="00F53D4F"/>
    <w:rPr>
      <w:color w:val="0563C1" w:themeColor="hyperlink"/>
      <w:u w:val="single"/>
    </w:rPr>
  </w:style>
  <w:style w:type="character" w:styleId="aff0">
    <w:name w:val="Intense Emphasis"/>
    <w:basedOn w:val="a1"/>
    <w:uiPriority w:val="21"/>
    <w:qFormat/>
    <w:rsid w:val="00F53D4F"/>
    <w:rPr>
      <w:b/>
      <w:bCs/>
      <w:i/>
      <w:iCs/>
      <w:smallCaps/>
      <w:color w:val="5B9BD5" w:themeColor="accent1"/>
    </w:rPr>
  </w:style>
  <w:style w:type="paragraph" w:styleId="aff1">
    <w:name w:val="Intense Quote"/>
    <w:basedOn w:val="a0"/>
    <w:next w:val="a0"/>
    <w:link w:val="aff2"/>
    <w:uiPriority w:val="30"/>
    <w:qFormat/>
    <w:rsid w:val="00F53D4F"/>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F53D4F"/>
    <w:rPr>
      <w:rFonts w:eastAsiaTheme="minorEastAsia"/>
      <w:b/>
      <w:bCs/>
      <w:i/>
      <w:iCs/>
      <w:color w:val="5B9BD5" w:themeColor="accent1"/>
      <w:lang w:eastAsia="ru-RU"/>
    </w:rPr>
  </w:style>
  <w:style w:type="character" w:styleId="aff3">
    <w:name w:val="Intense Reference"/>
    <w:basedOn w:val="a1"/>
    <w:uiPriority w:val="32"/>
    <w:qFormat/>
    <w:rsid w:val="00F53D4F"/>
    <w:rPr>
      <w:smallCaps/>
      <w:spacing w:val="5"/>
      <w:u w:val="single"/>
    </w:rPr>
  </w:style>
  <w:style w:type="table" w:customStyle="1" w:styleId="B2LightShadingAccent2">
    <w:name w:val="B2 Light Shading Accent 2"/>
    <w:basedOn w:val="a2"/>
    <w:uiPriority w:val="42"/>
    <w:rsid w:val="00F53D4F"/>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F53D4F"/>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F53D4F"/>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F53D4F"/>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F53D4F"/>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F53D4F"/>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F53D4F"/>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F53D4F"/>
    <w:rPr>
      <w:rFonts w:eastAsiaTheme="minorEastAsia"/>
      <w:i/>
      <w:iCs/>
      <w:color w:val="000000" w:themeColor="text1"/>
      <w:lang w:eastAsia="ru-RU"/>
    </w:rPr>
  </w:style>
  <w:style w:type="character" w:styleId="aff5">
    <w:name w:val="Strong"/>
    <w:uiPriority w:val="22"/>
    <w:qFormat/>
    <w:rsid w:val="00F53D4F"/>
    <w:rPr>
      <w:b/>
      <w:bCs/>
    </w:rPr>
  </w:style>
  <w:style w:type="paragraph" w:styleId="aff6">
    <w:name w:val="Subtitle"/>
    <w:basedOn w:val="a0"/>
    <w:link w:val="aff7"/>
    <w:uiPriority w:val="11"/>
    <w:unhideWhenUsed/>
    <w:rsid w:val="00F53D4F"/>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F53D4F"/>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F53D4F"/>
    <w:rPr>
      <w:i/>
      <w:iCs/>
    </w:rPr>
  </w:style>
  <w:style w:type="character" w:styleId="aff9">
    <w:name w:val="Subtle Reference"/>
    <w:basedOn w:val="a1"/>
    <w:uiPriority w:val="31"/>
    <w:qFormat/>
    <w:rsid w:val="00F53D4F"/>
    <w:rPr>
      <w:smallCaps/>
    </w:rPr>
  </w:style>
  <w:style w:type="paragraph" w:styleId="affa">
    <w:name w:val="Title"/>
    <w:basedOn w:val="a0"/>
    <w:link w:val="affb"/>
    <w:uiPriority w:val="10"/>
    <w:unhideWhenUsed/>
    <w:rsid w:val="00F53D4F"/>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F53D4F"/>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F53D4F"/>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F53D4F"/>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F53D4F"/>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F53D4F"/>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F53D4F"/>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F53D4F"/>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F53D4F"/>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F53D4F"/>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F53D4F"/>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F53D4F"/>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F53D4F"/>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F53D4F"/>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F53D4F"/>
    <w:pPr>
      <w:pBdr>
        <w:bottom w:val="dashed" w:sz="4" w:space="18" w:color="7F7F7F"/>
      </w:pBdr>
      <w:jc w:val="right"/>
    </w:pPr>
    <w:rPr>
      <w:color w:val="7F7F7F" w:themeColor="text1" w:themeTint="80"/>
    </w:rPr>
  </w:style>
  <w:style w:type="character" w:styleId="afff0">
    <w:name w:val="Placeholder Text"/>
    <w:basedOn w:val="a1"/>
    <w:uiPriority w:val="99"/>
    <w:unhideWhenUsed/>
    <w:rsid w:val="00F53D4F"/>
    <w:rPr>
      <w:color w:val="808080"/>
    </w:rPr>
  </w:style>
  <w:style w:type="character" w:styleId="afff1">
    <w:name w:val="page number"/>
    <w:basedOn w:val="a1"/>
    <w:rsid w:val="00F53D4F"/>
  </w:style>
  <w:style w:type="paragraph" w:customStyle="1" w:styleId="ConsNormal">
    <w:name w:val="ConsNormal Знак"/>
    <w:link w:val="ConsNormal0"/>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53D4F"/>
    <w:rPr>
      <w:rFonts w:ascii="Arial" w:eastAsia="Times New Roman" w:hAnsi="Arial" w:cs="Arial"/>
      <w:sz w:val="20"/>
      <w:szCs w:val="20"/>
      <w:lang w:eastAsia="ru-RU"/>
    </w:rPr>
  </w:style>
  <w:style w:type="paragraph" w:styleId="afff2">
    <w:name w:val="Body Text"/>
    <w:basedOn w:val="a0"/>
    <w:link w:val="afff3"/>
    <w:rsid w:val="00F53D4F"/>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F53D4F"/>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F53D4F"/>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F53D4F"/>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F53D4F"/>
    <w:rPr>
      <w:rFonts w:ascii="Times New Roman" w:eastAsia="Times New Roman" w:hAnsi="Times New Roman" w:cs="Times New Roman"/>
      <w:sz w:val="20"/>
      <w:szCs w:val="20"/>
      <w:lang w:eastAsia="ru-RU"/>
    </w:rPr>
  </w:style>
  <w:style w:type="character" w:styleId="afff7">
    <w:name w:val="footnote reference"/>
    <w:uiPriority w:val="99"/>
    <w:rsid w:val="00F53D4F"/>
    <w:rPr>
      <w:vertAlign w:val="superscript"/>
    </w:rPr>
  </w:style>
  <w:style w:type="paragraph" w:styleId="afff8">
    <w:name w:val="Document Map"/>
    <w:basedOn w:val="a0"/>
    <w:link w:val="afff9"/>
    <w:semiHidden/>
    <w:rsid w:val="00F53D4F"/>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F53D4F"/>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F53D4F"/>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F53D4F"/>
    <w:rPr>
      <w:sz w:val="16"/>
      <w:szCs w:val="16"/>
    </w:rPr>
  </w:style>
  <w:style w:type="paragraph" w:styleId="afffd">
    <w:name w:val="annotation text"/>
    <w:basedOn w:val="a0"/>
    <w:link w:val="afffe"/>
    <w:uiPriority w:val="99"/>
    <w:unhideWhenUsed/>
    <w:rsid w:val="00F53D4F"/>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F53D4F"/>
    <w:rPr>
      <w:rFonts w:eastAsiaTheme="minorEastAsia"/>
      <w:sz w:val="20"/>
      <w:szCs w:val="20"/>
      <w:lang w:eastAsia="ru-RU"/>
    </w:rPr>
  </w:style>
  <w:style w:type="paragraph" w:styleId="affff">
    <w:name w:val="annotation subject"/>
    <w:basedOn w:val="afffd"/>
    <w:next w:val="afffd"/>
    <w:link w:val="affff0"/>
    <w:uiPriority w:val="99"/>
    <w:semiHidden/>
    <w:unhideWhenUsed/>
    <w:rsid w:val="00F53D4F"/>
    <w:rPr>
      <w:b/>
      <w:bCs/>
    </w:rPr>
  </w:style>
  <w:style w:type="character" w:customStyle="1" w:styleId="affff0">
    <w:name w:val="Тема примечания Знак"/>
    <w:basedOn w:val="afffe"/>
    <w:link w:val="affff"/>
    <w:uiPriority w:val="99"/>
    <w:semiHidden/>
    <w:rsid w:val="00F53D4F"/>
    <w:rPr>
      <w:rFonts w:eastAsiaTheme="minorEastAsia"/>
      <w:b/>
      <w:bCs/>
      <w:sz w:val="20"/>
      <w:szCs w:val="20"/>
      <w:lang w:eastAsia="ru-RU"/>
    </w:rPr>
  </w:style>
  <w:style w:type="character" w:customStyle="1" w:styleId="afffb">
    <w:name w:val="Абзац списка Знак"/>
    <w:basedOn w:val="a1"/>
    <w:link w:val="afffa"/>
    <w:uiPriority w:val="34"/>
    <w:locked/>
    <w:rsid w:val="00F53D4F"/>
    <w:rPr>
      <w:rFonts w:eastAsiaTheme="minorEastAsia"/>
      <w:sz w:val="20"/>
      <w:lang w:eastAsia="ru-RU"/>
    </w:rPr>
  </w:style>
  <w:style w:type="paragraph" w:customStyle="1" w:styleId="ConsPlusNormal">
    <w:name w:val="ConsPlusNormal"/>
    <w:rsid w:val="00F53D4F"/>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F53D4F"/>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F53D4F"/>
    <w:rPr>
      <w:rFonts w:eastAsiaTheme="minorEastAsia"/>
      <w:sz w:val="20"/>
      <w:lang w:eastAsia="ru-RU"/>
    </w:rPr>
  </w:style>
  <w:style w:type="paragraph" w:customStyle="1" w:styleId="a">
    <w:name w:val="Подпункт договора"/>
    <w:basedOn w:val="a0"/>
    <w:rsid w:val="00F53D4F"/>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F53D4F"/>
    <w:rPr>
      <w:rFonts w:ascii="Times New Roman" w:hAnsi="Times New Roman" w:cs="Times New Roman"/>
      <w:b/>
      <w:bCs/>
      <w:sz w:val="22"/>
      <w:szCs w:val="22"/>
    </w:rPr>
  </w:style>
  <w:style w:type="paragraph" w:customStyle="1" w:styleId="Style7">
    <w:name w:val="Style7"/>
    <w:basedOn w:val="a0"/>
    <w:uiPriority w:val="99"/>
    <w:rsid w:val="00F53D4F"/>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F53D4F"/>
    <w:rPr>
      <w:rFonts w:ascii="Tahoma" w:hAnsi="Tahoma" w:cs="Tahoma"/>
      <w:sz w:val="18"/>
      <w:szCs w:val="18"/>
    </w:rPr>
  </w:style>
  <w:style w:type="paragraph" w:customStyle="1" w:styleId="Style8">
    <w:name w:val="Style8"/>
    <w:basedOn w:val="a0"/>
    <w:uiPriority w:val="99"/>
    <w:rsid w:val="00F53D4F"/>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F53D4F"/>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F53D4F"/>
    <w:rPr>
      <w:rFonts w:ascii="Tahoma" w:hAnsi="Tahoma" w:cs="Tahoma"/>
      <w:b/>
      <w:bCs/>
      <w:sz w:val="18"/>
      <w:szCs w:val="18"/>
    </w:rPr>
  </w:style>
  <w:style w:type="table" w:customStyle="1" w:styleId="33">
    <w:name w:val="Сетка таблицы3"/>
    <w:basedOn w:val="a2"/>
    <w:next w:val="a4"/>
    <w:uiPriority w:val="5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F53D4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F53D4F"/>
    <w:pPr>
      <w:spacing w:after="0" w:line="240" w:lineRule="auto"/>
    </w:pPr>
    <w:rPr>
      <w:sz w:val="20"/>
      <w:szCs w:val="20"/>
    </w:rPr>
  </w:style>
  <w:style w:type="character" w:customStyle="1" w:styleId="affff5">
    <w:name w:val="Текст концевой сноски Знак"/>
    <w:basedOn w:val="a1"/>
    <w:link w:val="affff4"/>
    <w:uiPriority w:val="99"/>
    <w:semiHidden/>
    <w:rsid w:val="00F53D4F"/>
    <w:rPr>
      <w:sz w:val="20"/>
      <w:szCs w:val="20"/>
    </w:rPr>
  </w:style>
  <w:style w:type="character" w:styleId="affff6">
    <w:name w:val="endnote reference"/>
    <w:basedOn w:val="a1"/>
    <w:uiPriority w:val="99"/>
    <w:semiHidden/>
    <w:unhideWhenUsed/>
    <w:rsid w:val="00F53D4F"/>
    <w:rPr>
      <w:vertAlign w:val="superscript"/>
    </w:rPr>
  </w:style>
  <w:style w:type="table" w:customStyle="1" w:styleId="13">
    <w:name w:val="Сетка таблицы1"/>
    <w:basedOn w:val="a2"/>
    <w:next w:val="a4"/>
    <w:uiPriority w:val="3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048694">
      <w:bodyDiv w:val="1"/>
      <w:marLeft w:val="0"/>
      <w:marRight w:val="0"/>
      <w:marTop w:val="0"/>
      <w:marBottom w:val="0"/>
      <w:divBdr>
        <w:top w:val="none" w:sz="0" w:space="0" w:color="auto"/>
        <w:left w:val="none" w:sz="0" w:space="0" w:color="auto"/>
        <w:bottom w:val="none" w:sz="0" w:space="0" w:color="auto"/>
        <w:right w:val="none" w:sz="0" w:space="0" w:color="auto"/>
      </w:divBdr>
    </w:div>
    <w:div w:id="168547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Udoratin@komiesc.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tplusgroup.ru/kso/ethics/" TargetMode="External"/><Relationship Id="rId4" Type="http://schemas.openxmlformats.org/officeDocument/2006/relationships/settings" Target="settings.xml"/><Relationship Id="rId9" Type="http://schemas.openxmlformats.org/officeDocument/2006/relationships/hyperlink" Target="mailto:Aleksandr.Udoratin@komies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BDB57-4E29-48FF-97B0-036E06B8B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56</Pages>
  <Words>21599</Words>
  <Characters>123120</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Папина Наталья Александровна</cp:lastModifiedBy>
  <cp:revision>22</cp:revision>
  <dcterms:created xsi:type="dcterms:W3CDTF">2025-07-29T11:48:00Z</dcterms:created>
  <dcterms:modified xsi:type="dcterms:W3CDTF">2025-09-22T06:21:00Z</dcterms:modified>
</cp:coreProperties>
</file>